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C6A" w:rsidRDefault="002E4379" w:rsidP="00447C6A">
      <w:pPr>
        <w:pStyle w:val="Title"/>
      </w:pPr>
      <w:r>
        <w:t>Web Exercise</w:t>
      </w:r>
    </w:p>
    <w:p w:rsidR="00CE0A56" w:rsidRDefault="00CE0A56" w:rsidP="00CE0A56">
      <w:pPr>
        <w:pStyle w:val="Heading1"/>
      </w:pPr>
      <w:r>
        <w:t>Chapter 15</w:t>
      </w:r>
      <w:r>
        <w:t xml:space="preserve">: </w:t>
      </w:r>
      <w:r w:rsidRPr="00CE0A56">
        <w:t>Individuals Who Are Gifted and Talented</w:t>
      </w:r>
    </w:p>
    <w:p w:rsidR="00CE0A56" w:rsidRDefault="00CE0A56" w:rsidP="00CE0A56">
      <w:pPr>
        <w:pStyle w:val="ListParagraph"/>
        <w:numPr>
          <w:ilvl w:val="0"/>
          <w:numId w:val="3"/>
        </w:numPr>
        <w:spacing w:after="200" w:line="276" w:lineRule="auto"/>
        <w:contextualSpacing/>
        <w:rPr>
          <w:rFonts w:ascii="Verdana" w:hAnsi="Verdana"/>
        </w:rPr>
      </w:pPr>
      <w:r>
        <w:rPr>
          <w:rFonts w:ascii="Verdana" w:hAnsi="Verdana"/>
        </w:rPr>
        <w:t xml:space="preserve">Explore the website at </w:t>
      </w:r>
      <w:hyperlink r:id="rId9" w:history="1">
        <w:r w:rsidRPr="006D4E4C">
          <w:rPr>
            <w:rStyle w:val="Hyperlink"/>
            <w:rFonts w:ascii="Verdana" w:hAnsi="Verdana"/>
          </w:rPr>
          <w:t>www.surfaquarium.com</w:t>
        </w:r>
      </w:hyperlink>
      <w:r>
        <w:rPr>
          <w:rFonts w:ascii="Verdana" w:hAnsi="Verdana"/>
        </w:rPr>
        <w:t xml:space="preserve"> to gain information about the theory of multiple intelligences.  Carefully study the descriptions of each of the multiple intelligence domains, each of the nine intelligences, and the Immersion page of the site.  Then, complete the following activities.</w:t>
      </w:r>
    </w:p>
    <w:p w:rsidR="00CE0A56" w:rsidRDefault="00CE0A56" w:rsidP="00CE0A56">
      <w:pPr>
        <w:pStyle w:val="ListParagraph"/>
        <w:numPr>
          <w:ilvl w:val="0"/>
          <w:numId w:val="5"/>
        </w:numPr>
        <w:spacing w:after="200" w:line="276" w:lineRule="auto"/>
        <w:contextualSpacing/>
        <w:rPr>
          <w:rFonts w:ascii="Verdana" w:hAnsi="Verdana"/>
        </w:rPr>
      </w:pPr>
      <w:r>
        <w:rPr>
          <w:rFonts w:ascii="Verdana" w:hAnsi="Verdana"/>
        </w:rPr>
        <w:t xml:space="preserve">Complete the Multiple Intelligence Survey and score it according to the instructions provided at the end of the survey.  </w:t>
      </w:r>
    </w:p>
    <w:p w:rsidR="00CE0A56" w:rsidRDefault="00CE0A56" w:rsidP="00CE0A56">
      <w:pPr>
        <w:pStyle w:val="ListParagraph"/>
        <w:numPr>
          <w:ilvl w:val="0"/>
          <w:numId w:val="5"/>
        </w:numPr>
        <w:spacing w:after="200" w:line="276" w:lineRule="auto"/>
        <w:contextualSpacing/>
        <w:rPr>
          <w:rFonts w:ascii="Verdana" w:hAnsi="Verdana"/>
        </w:rPr>
      </w:pPr>
      <w:r>
        <w:rPr>
          <w:rFonts w:ascii="Verdana" w:hAnsi="Verdana"/>
        </w:rPr>
        <w:t>In a brief essay, describe what you learned about yourself an</w:t>
      </w:r>
      <w:r>
        <w:rPr>
          <w:rFonts w:ascii="Verdana" w:hAnsi="Verdana"/>
        </w:rPr>
        <w:t xml:space="preserve">d your preferred intelligence. </w:t>
      </w:r>
      <w:r>
        <w:rPr>
          <w:rFonts w:ascii="Verdana" w:hAnsi="Verdana"/>
        </w:rPr>
        <w:t>How would such information about your students assist you in differentiating instruction for gifted and talented students?</w:t>
      </w:r>
    </w:p>
    <w:p w:rsidR="00CE0A56" w:rsidRPr="000B2117" w:rsidRDefault="00CE0A56" w:rsidP="00CE0A56">
      <w:pPr>
        <w:pStyle w:val="ListParagraph"/>
        <w:ind w:left="1800"/>
        <w:rPr>
          <w:rFonts w:ascii="Verdana" w:hAnsi="Verdana"/>
        </w:rPr>
      </w:pPr>
      <w:r>
        <w:rPr>
          <w:rFonts w:ascii="Verdana" w:hAnsi="Verdana"/>
        </w:rPr>
        <w:t xml:space="preserve"> </w:t>
      </w:r>
    </w:p>
    <w:p w:rsidR="00CE0A56" w:rsidRDefault="00CE0A56" w:rsidP="00CE0A56">
      <w:pPr>
        <w:pStyle w:val="ListParagraph"/>
        <w:rPr>
          <w:rFonts w:ascii="Verdana" w:hAnsi="Verdana"/>
          <w:u w:val="single"/>
        </w:rPr>
      </w:pPr>
      <w:r>
        <w:rPr>
          <w:rFonts w:ascii="Verdana" w:hAnsi="Verdana"/>
          <w:u w:val="single"/>
        </w:rPr>
        <w:t>Chapter 15 Objective</w:t>
      </w:r>
    </w:p>
    <w:p w:rsidR="00CE0A56" w:rsidRDefault="00CE0A56" w:rsidP="00CE0A56">
      <w:pPr>
        <w:pStyle w:val="ListParagraph"/>
        <w:rPr>
          <w:rFonts w:ascii="Verdana" w:hAnsi="Verdana"/>
        </w:rPr>
      </w:pPr>
      <w:r>
        <w:rPr>
          <w:rFonts w:ascii="Verdana" w:hAnsi="Verdana"/>
        </w:rPr>
        <w:tab/>
        <w:t>Summarize the various instructional strategies used by educators to teach pupils who are gifted and talented.</w:t>
      </w:r>
    </w:p>
    <w:p w:rsidR="00CE0A56" w:rsidRDefault="00CE0A56" w:rsidP="00CE0A56">
      <w:pPr>
        <w:pStyle w:val="ListParagraph"/>
        <w:rPr>
          <w:rFonts w:ascii="Verdana" w:hAnsi="Verdana"/>
        </w:rPr>
      </w:pPr>
      <w:r>
        <w:rPr>
          <w:rFonts w:ascii="Verdana" w:hAnsi="Verdana"/>
        </w:rPr>
        <w:tab/>
        <w:t>Describe educational opportunities for young children and adolescents who are gifted and talented.</w:t>
      </w:r>
    </w:p>
    <w:p w:rsidR="00CE0A56" w:rsidRPr="00CE0A56" w:rsidRDefault="00CE0A56" w:rsidP="00CE0A56">
      <w:pPr>
        <w:pStyle w:val="ListParagraph"/>
        <w:rPr>
          <w:rFonts w:ascii="Verdana" w:hAnsi="Verdana"/>
        </w:rPr>
      </w:pPr>
    </w:p>
    <w:p w:rsidR="00CE0A56" w:rsidRDefault="00CE0A56" w:rsidP="00CE0A56">
      <w:pPr>
        <w:pStyle w:val="ListParagraph"/>
        <w:rPr>
          <w:rFonts w:ascii="Verdana" w:hAnsi="Verdana"/>
        </w:rPr>
      </w:pPr>
      <w:r>
        <w:rPr>
          <w:rFonts w:ascii="Verdana" w:hAnsi="Verdana"/>
          <w:u w:val="single"/>
        </w:rPr>
        <w:t>CEC Standard(s)</w:t>
      </w:r>
      <w:r>
        <w:rPr>
          <w:rFonts w:ascii="Verdana" w:hAnsi="Verdana"/>
        </w:rPr>
        <w:t>: Standard 1: Learner Development and Individual Learning Differences</w:t>
      </w:r>
    </w:p>
    <w:p w:rsidR="00CE0A56" w:rsidRDefault="00CE0A56" w:rsidP="00CE0A56">
      <w:pPr>
        <w:pStyle w:val="ListParagraph"/>
        <w:rPr>
          <w:rFonts w:ascii="Verdana" w:hAnsi="Verdana"/>
        </w:rPr>
      </w:pPr>
      <w:r>
        <w:rPr>
          <w:rFonts w:ascii="Verdana" w:hAnsi="Verdana"/>
        </w:rPr>
        <w:tab/>
        <w:t>Standard 1.0</w:t>
      </w:r>
      <w:r>
        <w:rPr>
          <w:rFonts w:ascii="Verdana" w:hAnsi="Verdana"/>
        </w:rPr>
        <w:t>:</w:t>
      </w:r>
      <w:r>
        <w:rPr>
          <w:rFonts w:ascii="Verdana" w:hAnsi="Verdana"/>
        </w:rPr>
        <w:t xml:space="preserve"> Beginning special education professionals understand how exceptionalities may interact with development and learning and use this knowledge to provide meaningful and challenging learning experiences for individuals with exceptionalities.</w:t>
      </w:r>
    </w:p>
    <w:p w:rsidR="00CE0A56" w:rsidRPr="00CE0A56" w:rsidRDefault="00CE0A56" w:rsidP="00CE0A56">
      <w:pPr>
        <w:pStyle w:val="ListParagraph"/>
        <w:rPr>
          <w:rFonts w:ascii="Verdana" w:hAnsi="Verdana"/>
        </w:rPr>
      </w:pPr>
    </w:p>
    <w:p w:rsidR="00CE0A56" w:rsidRDefault="00CE0A56" w:rsidP="00CE0A56">
      <w:pPr>
        <w:pStyle w:val="ListParagraph"/>
        <w:rPr>
          <w:rFonts w:ascii="Verdana" w:hAnsi="Verdana"/>
          <w:u w:val="single"/>
        </w:rPr>
      </w:pPr>
      <w:r>
        <w:rPr>
          <w:rFonts w:ascii="Verdana" w:hAnsi="Verdana"/>
          <w:u w:val="single"/>
        </w:rPr>
        <w:t>PRAXIS II: Education of Exceptional Students: Core Content Knowledge</w:t>
      </w:r>
    </w:p>
    <w:p w:rsidR="00CE0A56" w:rsidRDefault="00CE0A56" w:rsidP="00CE0A56">
      <w:pPr>
        <w:pStyle w:val="ListParagraph"/>
        <w:numPr>
          <w:ilvl w:val="0"/>
          <w:numId w:val="6"/>
        </w:numPr>
        <w:spacing w:after="200" w:line="276" w:lineRule="auto"/>
        <w:contextualSpacing/>
        <w:rPr>
          <w:rFonts w:ascii="Verdana" w:hAnsi="Verdana"/>
        </w:rPr>
      </w:pPr>
      <w:r>
        <w:rPr>
          <w:rFonts w:ascii="Verdana" w:hAnsi="Verdana"/>
        </w:rPr>
        <w:t>Topic III: Delivery of Services to Students with Disabilities</w:t>
      </w:r>
    </w:p>
    <w:p w:rsidR="00CE0A56" w:rsidRDefault="00CE0A56" w:rsidP="00CE0A56">
      <w:pPr>
        <w:pStyle w:val="ListParagraph"/>
        <w:ind w:left="2160"/>
        <w:rPr>
          <w:rFonts w:ascii="Verdana" w:hAnsi="Verdana"/>
        </w:rPr>
      </w:pPr>
      <w:r>
        <w:rPr>
          <w:rFonts w:ascii="Verdana" w:hAnsi="Verdana"/>
        </w:rPr>
        <w:t xml:space="preserve">B. </w:t>
      </w:r>
      <w:r w:rsidRPr="00057F0E">
        <w:rPr>
          <w:rFonts w:ascii="Verdana" w:hAnsi="Verdana"/>
        </w:rPr>
        <w:t>Curriculum and instruction and their implementation across the continuum of educational placements</w:t>
      </w:r>
    </w:p>
    <w:p w:rsidR="00CE0A56" w:rsidRDefault="00CE0A56" w:rsidP="00CE0A56">
      <w:pPr>
        <w:pStyle w:val="ListParagraph"/>
        <w:ind w:left="2160"/>
        <w:rPr>
          <w:rFonts w:ascii="Verdana" w:hAnsi="Verdana"/>
        </w:rPr>
      </w:pPr>
      <w:r>
        <w:rPr>
          <w:rFonts w:ascii="Verdana" w:hAnsi="Verdana"/>
        </w:rPr>
        <w:tab/>
        <w:t>2. Instructional development and implementation</w:t>
      </w:r>
    </w:p>
    <w:p w:rsidR="00CE0A56" w:rsidRDefault="00CE0A56" w:rsidP="00CE0A56">
      <w:pPr>
        <w:pStyle w:val="ListParagraph"/>
        <w:ind w:left="2160"/>
        <w:rPr>
          <w:rFonts w:ascii="Verdana" w:hAnsi="Verdana"/>
        </w:rPr>
      </w:pPr>
      <w:r>
        <w:rPr>
          <w:rFonts w:ascii="Verdana" w:hAnsi="Verdana"/>
        </w:rPr>
        <w:lastRenderedPageBreak/>
        <w:tab/>
        <w:t>3. Teaching strategies and methods</w:t>
      </w:r>
    </w:p>
    <w:p w:rsidR="00CE0A56" w:rsidRPr="0045324C" w:rsidRDefault="00CE0A56" w:rsidP="00CE0A56">
      <w:pPr>
        <w:pStyle w:val="ListParagraph"/>
        <w:ind w:left="3600"/>
        <w:rPr>
          <w:rFonts w:ascii="Verdana" w:hAnsi="Verdana"/>
        </w:rPr>
      </w:pPr>
    </w:p>
    <w:p w:rsidR="00CE0A56" w:rsidRPr="002E279B" w:rsidRDefault="00CE0A56" w:rsidP="00CE0A56">
      <w:pPr>
        <w:pStyle w:val="ListParagraph"/>
        <w:numPr>
          <w:ilvl w:val="0"/>
          <w:numId w:val="3"/>
        </w:numPr>
        <w:spacing w:after="200" w:line="276" w:lineRule="auto"/>
        <w:contextualSpacing/>
        <w:rPr>
          <w:rFonts w:ascii="Verdana" w:hAnsi="Verdana"/>
          <w:u w:val="single"/>
        </w:rPr>
      </w:pPr>
      <w:r>
        <w:rPr>
          <w:rFonts w:ascii="Verdana" w:hAnsi="Verdana"/>
        </w:rPr>
        <w:t>Read the following articles about the “twice-exceptional child.” Write a brief summary of each article which includes a discussion of the perspective from which the article was written.  Identify the defining characteristics of the “twice-exceptional child” and provide a list of the recommended strategies or instruction</w:t>
      </w:r>
      <w:bookmarkStart w:id="0" w:name="_GoBack"/>
      <w:bookmarkEnd w:id="0"/>
      <w:r>
        <w:rPr>
          <w:rFonts w:ascii="Verdana" w:hAnsi="Verdana"/>
        </w:rPr>
        <w:t>al methods included in your reading.</w:t>
      </w:r>
    </w:p>
    <w:p w:rsidR="00CE0A56" w:rsidRDefault="00CE0A56" w:rsidP="00CE0A56">
      <w:pPr>
        <w:ind w:left="720"/>
        <w:rPr>
          <w:rFonts w:ascii="Verdana" w:hAnsi="Verdana"/>
        </w:rPr>
      </w:pPr>
      <w:r>
        <w:rPr>
          <w:rFonts w:ascii="Verdana" w:hAnsi="Verdana"/>
        </w:rPr>
        <w:t>“Ensuring Gifted Children with Disabilities Rece</w:t>
      </w:r>
      <w:r>
        <w:rPr>
          <w:rFonts w:ascii="Verdana" w:hAnsi="Verdana"/>
        </w:rPr>
        <w:t xml:space="preserve">ive Appropriate Services: Call </w:t>
      </w:r>
      <w:r>
        <w:rPr>
          <w:rFonts w:ascii="Verdana" w:hAnsi="Verdana"/>
        </w:rPr>
        <w:t>for Comprehensive Assessment”</w:t>
      </w:r>
    </w:p>
    <w:p w:rsidR="00CE0A56" w:rsidRPr="002E279B" w:rsidRDefault="00CE0A56" w:rsidP="00CE0A56">
      <w:pPr>
        <w:rPr>
          <w:rFonts w:ascii="Verdana" w:hAnsi="Verdana"/>
        </w:rPr>
      </w:pPr>
      <w:r>
        <w:rPr>
          <w:rFonts w:ascii="Verdana" w:hAnsi="Verdana"/>
        </w:rPr>
        <w:tab/>
      </w:r>
      <w:hyperlink r:id="rId10" w:history="1">
        <w:r w:rsidRPr="002E279B">
          <w:rPr>
            <w:rStyle w:val="Hyperlink"/>
            <w:rFonts w:ascii="Verdana" w:hAnsi="Verdana"/>
          </w:rPr>
          <w:t>http://www.nagc.org/index2.aspx?id=10834</w:t>
        </w:r>
      </w:hyperlink>
    </w:p>
    <w:p w:rsidR="00CE0A56" w:rsidRDefault="00CE0A56" w:rsidP="00CE0A56">
      <w:pPr>
        <w:rPr>
          <w:rFonts w:ascii="Verdana" w:hAnsi="Verdana"/>
        </w:rPr>
      </w:pPr>
      <w:r>
        <w:rPr>
          <w:rFonts w:ascii="Verdana" w:hAnsi="Verdana"/>
        </w:rPr>
        <w:tab/>
        <w:t>“Studies Shed Light on ‘Twice Exceptional’ Students”</w:t>
      </w:r>
    </w:p>
    <w:p w:rsidR="00CE0A56" w:rsidRDefault="00CE0A56" w:rsidP="00CE0A56">
      <w:pPr>
        <w:ind w:left="720" w:hanging="720"/>
        <w:rPr>
          <w:rFonts w:ascii="Verdana" w:hAnsi="Verdana"/>
        </w:rPr>
      </w:pPr>
      <w:r>
        <w:rPr>
          <w:rFonts w:ascii="Verdana" w:hAnsi="Verdana"/>
        </w:rPr>
        <w:tab/>
      </w:r>
      <w:hyperlink r:id="rId11" w:history="1">
        <w:r w:rsidRPr="002E279B">
          <w:rPr>
            <w:rStyle w:val="Hyperlink"/>
            <w:rFonts w:ascii="Verdana" w:hAnsi="Verdana"/>
          </w:rPr>
          <w:t>http://www.edweek.org/ew/articles/2012/05/08/30gifted.h31.html?tkn=PVWFDRZv62bLKAdNRPRfGOfkavzwUOCHZ0Zw&amp;cmp=ENL-EU-NEWS1</w:t>
        </w:r>
      </w:hyperlink>
    </w:p>
    <w:p w:rsidR="00CE0A56" w:rsidRDefault="00CE0A56" w:rsidP="00CE0A56">
      <w:pPr>
        <w:ind w:left="720" w:hanging="720"/>
        <w:rPr>
          <w:rFonts w:ascii="Verdana" w:hAnsi="Verdana"/>
        </w:rPr>
      </w:pPr>
      <w:r>
        <w:rPr>
          <w:rFonts w:ascii="Verdana" w:hAnsi="Verdana"/>
        </w:rPr>
        <w:tab/>
        <w:t>“Gifted but Learning Disabled: A Puzzling Paradox”</w:t>
      </w:r>
    </w:p>
    <w:p w:rsidR="00CE0A56" w:rsidRPr="002E279B" w:rsidRDefault="00CE0A56" w:rsidP="00CE0A56">
      <w:pPr>
        <w:ind w:left="720" w:hanging="720"/>
        <w:rPr>
          <w:rFonts w:ascii="Verdana" w:hAnsi="Verdana"/>
        </w:rPr>
      </w:pPr>
      <w:r>
        <w:rPr>
          <w:rFonts w:ascii="Verdana" w:hAnsi="Verdana"/>
        </w:rPr>
        <w:tab/>
      </w:r>
      <w:hyperlink r:id="rId12" w:history="1">
        <w:r w:rsidRPr="006D4E4C">
          <w:rPr>
            <w:rStyle w:val="Hyperlink"/>
            <w:rFonts w:ascii="Verdana" w:hAnsi="Verdana"/>
          </w:rPr>
          <w:t>http://www.wrightslaw.com/info/2e.gifted.le.eric.pdf</w:t>
        </w:r>
      </w:hyperlink>
      <w:r>
        <w:rPr>
          <w:rFonts w:ascii="Verdana" w:hAnsi="Verdana"/>
        </w:rPr>
        <w:t xml:space="preserve"> </w:t>
      </w:r>
    </w:p>
    <w:p w:rsidR="00CE0A56" w:rsidRDefault="00CE0A56" w:rsidP="00CE0A56">
      <w:pPr>
        <w:pStyle w:val="ListParagraph"/>
        <w:rPr>
          <w:rFonts w:ascii="Verdana" w:hAnsi="Verdana"/>
          <w:u w:val="single"/>
        </w:rPr>
      </w:pPr>
      <w:r>
        <w:rPr>
          <w:rFonts w:ascii="Verdana" w:hAnsi="Verdana"/>
          <w:u w:val="single"/>
        </w:rPr>
        <w:t>Chapter 15 Objective</w:t>
      </w:r>
    </w:p>
    <w:p w:rsidR="00CE0A56" w:rsidRDefault="00CE0A56" w:rsidP="00CE0A56">
      <w:pPr>
        <w:pStyle w:val="ListParagraph"/>
        <w:rPr>
          <w:rFonts w:ascii="Verdana" w:hAnsi="Verdana"/>
        </w:rPr>
      </w:pPr>
      <w:r>
        <w:rPr>
          <w:rFonts w:ascii="Verdana" w:hAnsi="Verdana"/>
        </w:rPr>
        <w:tab/>
        <w:t>Define twice-gifted.</w:t>
      </w:r>
    </w:p>
    <w:p w:rsidR="00CE0A56" w:rsidRDefault="00CE0A56" w:rsidP="00CE0A56">
      <w:pPr>
        <w:pStyle w:val="ListParagraph"/>
        <w:rPr>
          <w:rFonts w:ascii="Verdana" w:hAnsi="Verdana"/>
        </w:rPr>
      </w:pPr>
      <w:r>
        <w:rPr>
          <w:rFonts w:ascii="Verdana" w:hAnsi="Verdana"/>
        </w:rPr>
        <w:tab/>
        <w:t>Describe educational opportunities for individuals who are twice-gifted.</w:t>
      </w:r>
    </w:p>
    <w:p w:rsidR="00CE0A56" w:rsidRDefault="00CE0A56" w:rsidP="00CE0A56">
      <w:pPr>
        <w:pStyle w:val="ListParagraph"/>
        <w:rPr>
          <w:rFonts w:ascii="Verdana" w:hAnsi="Verdana"/>
        </w:rPr>
      </w:pPr>
    </w:p>
    <w:p w:rsidR="00CE0A56" w:rsidRDefault="00CE0A56" w:rsidP="00CE0A56">
      <w:pPr>
        <w:pStyle w:val="ListParagraph"/>
        <w:rPr>
          <w:rFonts w:ascii="Verdana" w:hAnsi="Verdana"/>
        </w:rPr>
      </w:pPr>
      <w:r>
        <w:rPr>
          <w:rFonts w:ascii="Verdana" w:hAnsi="Verdana"/>
          <w:u w:val="single"/>
        </w:rPr>
        <w:t>CEC Standard(s)</w:t>
      </w:r>
      <w:r>
        <w:rPr>
          <w:rFonts w:ascii="Verdana" w:hAnsi="Verdana"/>
        </w:rPr>
        <w:t>: Standard 1: Learner Development and Individual Learning Differences</w:t>
      </w:r>
    </w:p>
    <w:p w:rsidR="00CE0A56" w:rsidRDefault="00CE0A56" w:rsidP="00CE0A56">
      <w:pPr>
        <w:pStyle w:val="ListParagraph"/>
        <w:rPr>
          <w:rFonts w:ascii="Verdana" w:hAnsi="Verdana"/>
        </w:rPr>
      </w:pPr>
      <w:r>
        <w:rPr>
          <w:rFonts w:ascii="Verdana" w:hAnsi="Verdana"/>
        </w:rPr>
        <w:tab/>
        <w:t>Standard 1.0</w:t>
      </w:r>
      <w:r>
        <w:rPr>
          <w:rFonts w:ascii="Verdana" w:hAnsi="Verdana"/>
        </w:rPr>
        <w:t>:</w:t>
      </w:r>
      <w:r>
        <w:rPr>
          <w:rFonts w:ascii="Verdana" w:hAnsi="Verdana"/>
        </w:rPr>
        <w:t xml:space="preserve"> Beginning special education professionals understand how exceptionalities may interact with development and learning and use this knowledge to provide meaningful and challenging learning experiences for individuals with exceptionalities.</w:t>
      </w:r>
    </w:p>
    <w:p w:rsidR="00CE0A56" w:rsidRDefault="00CE0A56" w:rsidP="00CE0A56">
      <w:pPr>
        <w:pStyle w:val="ListParagraph"/>
        <w:rPr>
          <w:rFonts w:ascii="Verdana" w:hAnsi="Verdana"/>
        </w:rPr>
      </w:pPr>
    </w:p>
    <w:p w:rsidR="00CE0A56" w:rsidRDefault="00CE0A56" w:rsidP="00CE0A56">
      <w:pPr>
        <w:pStyle w:val="ListParagraph"/>
        <w:rPr>
          <w:rFonts w:ascii="Verdana" w:hAnsi="Verdana"/>
          <w:u w:val="single"/>
        </w:rPr>
      </w:pPr>
      <w:r>
        <w:rPr>
          <w:rFonts w:ascii="Verdana" w:hAnsi="Verdana"/>
          <w:u w:val="single"/>
        </w:rPr>
        <w:t>PRAXIS II: Education of Exceptional Students: Core Content Knowledge</w:t>
      </w:r>
    </w:p>
    <w:p w:rsidR="00CE0A56" w:rsidRDefault="00CE0A56" w:rsidP="00CE0A56">
      <w:pPr>
        <w:pStyle w:val="ListParagraph"/>
        <w:numPr>
          <w:ilvl w:val="0"/>
          <w:numId w:val="4"/>
        </w:numPr>
        <w:spacing w:after="200" w:line="276" w:lineRule="auto"/>
        <w:contextualSpacing/>
        <w:rPr>
          <w:rFonts w:ascii="Verdana" w:hAnsi="Verdana"/>
        </w:rPr>
      </w:pPr>
      <w:r>
        <w:rPr>
          <w:rFonts w:ascii="Verdana" w:hAnsi="Verdana"/>
        </w:rPr>
        <w:t>Topic I: Understanding Exceptionalities</w:t>
      </w:r>
    </w:p>
    <w:p w:rsidR="00CE0A56" w:rsidRDefault="00CE0A56" w:rsidP="00CE0A56">
      <w:pPr>
        <w:pStyle w:val="ListParagraph"/>
        <w:ind w:left="2160"/>
        <w:rPr>
          <w:rFonts w:ascii="Verdana" w:hAnsi="Verdana"/>
        </w:rPr>
      </w:pPr>
      <w:r>
        <w:rPr>
          <w:rFonts w:ascii="Verdana" w:hAnsi="Verdana"/>
        </w:rPr>
        <w:t xml:space="preserve">C. </w:t>
      </w:r>
      <w:r w:rsidRPr="00057F0E">
        <w:rPr>
          <w:rFonts w:ascii="Verdana" w:hAnsi="Verdana"/>
        </w:rPr>
        <w:t>Basic concepts in special education</w:t>
      </w:r>
    </w:p>
    <w:p w:rsidR="00542CC3" w:rsidRPr="00A44E55" w:rsidRDefault="00CE0A56" w:rsidP="00CE0A56">
      <w:pPr>
        <w:pStyle w:val="ListParagraph"/>
        <w:ind w:left="2160"/>
      </w:pPr>
      <w:r>
        <w:rPr>
          <w:rFonts w:ascii="Verdana" w:hAnsi="Verdana"/>
        </w:rPr>
        <w:t>D. The influence of (an) exceptional condition(s) throughout an individual’s life span</w:t>
      </w:r>
    </w:p>
    <w:sectPr w:rsidR="00542CC3" w:rsidRPr="00A44E55" w:rsidSect="00E14F09">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7BE" w:rsidRDefault="003E47BE">
      <w:r>
        <w:separator/>
      </w:r>
    </w:p>
  </w:endnote>
  <w:endnote w:type="continuationSeparator" w:id="0">
    <w:p w:rsidR="003E47BE" w:rsidRDefault="003E4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7BE" w:rsidRDefault="003E47BE">
      <w:r>
        <w:separator/>
      </w:r>
    </w:p>
  </w:footnote>
  <w:footnote w:type="continuationSeparator" w:id="0">
    <w:p w:rsidR="003E47BE" w:rsidRDefault="003E47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379" w:rsidRDefault="002E4379" w:rsidP="003E708D">
    <w:pPr>
      <w:pStyle w:val="Header"/>
      <w:jc w:val="right"/>
    </w:pPr>
    <w:r>
      <w:t>Student Resource</w:t>
    </w:r>
  </w:p>
  <w:p w:rsidR="003E47BE" w:rsidRDefault="003E47BE" w:rsidP="003E708D">
    <w:pPr>
      <w:pStyle w:val="Header"/>
      <w:jc w:val="right"/>
    </w:pPr>
    <w:proofErr w:type="spellStart"/>
    <w:r>
      <w:t>Gargiulo</w:t>
    </w:r>
    <w:proofErr w:type="spellEnd"/>
    <w:r>
      <w:t xml:space="preserve">, </w:t>
    </w:r>
    <w:r w:rsidRPr="003E47BE">
      <w:rPr>
        <w:i/>
      </w:rPr>
      <w:t>Special Education in Contemporary Society 6th Edition</w:t>
    </w:r>
  </w:p>
  <w:p w:rsidR="004762E3" w:rsidRPr="004762E3" w:rsidRDefault="004762E3" w:rsidP="003E708D">
    <w:pPr>
      <w:pStyle w:val="Header"/>
      <w:jc w:val="right"/>
    </w:pPr>
    <w:r>
      <w:t xml:space="preserve">SAGE Publishing, </w:t>
    </w:r>
    <w:r w:rsidR="003E47BE">
      <w:t>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50780"/>
    <w:multiLevelType w:val="hybridMultilevel"/>
    <w:tmpl w:val="D3F4F27A"/>
    <w:lvl w:ilvl="0" w:tplc="04090001">
      <w:start w:val="1"/>
      <w:numFmt w:val="bullet"/>
      <w:lvlText w:val=""/>
      <w:lvlJc w:val="left"/>
      <w:pPr>
        <w:ind w:left="2160" w:hanging="360"/>
      </w:pPr>
      <w:rPr>
        <w:rFonts w:ascii="Symbol" w:hAnsi="Symbol" w:hint="default"/>
      </w:rPr>
    </w:lvl>
    <w:lvl w:ilvl="1" w:tplc="7B166A9E">
      <w:start w:val="1"/>
      <w:numFmt w:val="upperLetter"/>
      <w:lvlText w:val="%2."/>
      <w:lvlJc w:val="left"/>
      <w:pPr>
        <w:ind w:left="2880" w:hanging="360"/>
      </w:pPr>
      <w:rPr>
        <w:rFonts w:ascii="Verdana" w:eastAsiaTheme="minorHAnsi" w:hAnsi="Verdana" w:cstheme="minorBidi"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1F2A4DEC"/>
    <w:multiLevelType w:val="hybridMultilevel"/>
    <w:tmpl w:val="3EBE7B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2A901B9"/>
    <w:multiLevelType w:val="hybridMultilevel"/>
    <w:tmpl w:val="30D4AA10"/>
    <w:lvl w:ilvl="0" w:tplc="CB0ABDB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766C6A16"/>
    <w:multiLevelType w:val="hybridMultilevel"/>
    <w:tmpl w:val="266C7B40"/>
    <w:lvl w:ilvl="0" w:tplc="04090001">
      <w:start w:val="1"/>
      <w:numFmt w:val="bullet"/>
      <w:lvlText w:val=""/>
      <w:lvlJc w:val="left"/>
      <w:pPr>
        <w:ind w:left="2160" w:hanging="360"/>
      </w:pPr>
      <w:rPr>
        <w:rFonts w:ascii="Symbol" w:hAnsi="Symbol" w:hint="default"/>
      </w:rPr>
    </w:lvl>
    <w:lvl w:ilvl="1" w:tplc="7B166A9E">
      <w:start w:val="1"/>
      <w:numFmt w:val="upperLetter"/>
      <w:lvlText w:val="%2."/>
      <w:lvlJc w:val="left"/>
      <w:pPr>
        <w:ind w:left="2880" w:hanging="360"/>
      </w:pPr>
      <w:rPr>
        <w:rFonts w:ascii="Verdana" w:eastAsiaTheme="minorHAnsi" w:hAnsi="Verdana" w:cstheme="minorBidi" w:hint="default"/>
      </w:rPr>
    </w:lvl>
    <w:lvl w:ilvl="2" w:tplc="0409000F">
      <w:start w:val="1"/>
      <w:numFmt w:val="decimal"/>
      <w:lvlText w:val="%3."/>
      <w:lvlJc w:val="left"/>
      <w:pPr>
        <w:ind w:left="3600" w:hanging="360"/>
      </w:pPr>
      <w:rPr>
        <w:rFont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4"/>
  </w:num>
  <w:num w:numId="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7BE"/>
    <w:rsid w:val="00024CB8"/>
    <w:rsid w:val="00033437"/>
    <w:rsid w:val="000F388C"/>
    <w:rsid w:val="00114651"/>
    <w:rsid w:val="00115EFD"/>
    <w:rsid w:val="00185227"/>
    <w:rsid w:val="001B761C"/>
    <w:rsid w:val="001E726F"/>
    <w:rsid w:val="001F7343"/>
    <w:rsid w:val="00227074"/>
    <w:rsid w:val="00272B2E"/>
    <w:rsid w:val="00273E67"/>
    <w:rsid w:val="002D0F36"/>
    <w:rsid w:val="002E4379"/>
    <w:rsid w:val="00327683"/>
    <w:rsid w:val="00331370"/>
    <w:rsid w:val="00361935"/>
    <w:rsid w:val="00370467"/>
    <w:rsid w:val="00393EAF"/>
    <w:rsid w:val="003C4235"/>
    <w:rsid w:val="003E47BE"/>
    <w:rsid w:val="003E708D"/>
    <w:rsid w:val="003E7BF7"/>
    <w:rsid w:val="003F0E55"/>
    <w:rsid w:val="0041308D"/>
    <w:rsid w:val="00447C6A"/>
    <w:rsid w:val="004762E3"/>
    <w:rsid w:val="00485474"/>
    <w:rsid w:val="00486A8A"/>
    <w:rsid w:val="004B17D5"/>
    <w:rsid w:val="004C7FAF"/>
    <w:rsid w:val="004D6379"/>
    <w:rsid w:val="00500B36"/>
    <w:rsid w:val="0053536D"/>
    <w:rsid w:val="00542CC3"/>
    <w:rsid w:val="005646CF"/>
    <w:rsid w:val="00582851"/>
    <w:rsid w:val="00593132"/>
    <w:rsid w:val="00616A17"/>
    <w:rsid w:val="006537C0"/>
    <w:rsid w:val="00661127"/>
    <w:rsid w:val="0067627F"/>
    <w:rsid w:val="00691386"/>
    <w:rsid w:val="00696D59"/>
    <w:rsid w:val="006D1107"/>
    <w:rsid w:val="006E1D22"/>
    <w:rsid w:val="0072507A"/>
    <w:rsid w:val="007557A1"/>
    <w:rsid w:val="00761723"/>
    <w:rsid w:val="00796F74"/>
    <w:rsid w:val="007B2823"/>
    <w:rsid w:val="00811EC9"/>
    <w:rsid w:val="008123AF"/>
    <w:rsid w:val="00852986"/>
    <w:rsid w:val="00870008"/>
    <w:rsid w:val="00876836"/>
    <w:rsid w:val="0089725A"/>
    <w:rsid w:val="008978D0"/>
    <w:rsid w:val="008B339D"/>
    <w:rsid w:val="008C4617"/>
    <w:rsid w:val="008D029E"/>
    <w:rsid w:val="008E46E0"/>
    <w:rsid w:val="0090645C"/>
    <w:rsid w:val="00956287"/>
    <w:rsid w:val="00963D40"/>
    <w:rsid w:val="00974AA9"/>
    <w:rsid w:val="00987653"/>
    <w:rsid w:val="009A40A6"/>
    <w:rsid w:val="009B2FE8"/>
    <w:rsid w:val="00A059F3"/>
    <w:rsid w:val="00A1465F"/>
    <w:rsid w:val="00A44E55"/>
    <w:rsid w:val="00A84C45"/>
    <w:rsid w:val="00AB42AC"/>
    <w:rsid w:val="00AD5452"/>
    <w:rsid w:val="00AD5E2E"/>
    <w:rsid w:val="00AF311C"/>
    <w:rsid w:val="00AF4F8B"/>
    <w:rsid w:val="00B164AA"/>
    <w:rsid w:val="00B31FED"/>
    <w:rsid w:val="00B36615"/>
    <w:rsid w:val="00B42E08"/>
    <w:rsid w:val="00B73564"/>
    <w:rsid w:val="00BB0C36"/>
    <w:rsid w:val="00C048E3"/>
    <w:rsid w:val="00C55F1A"/>
    <w:rsid w:val="00C6457F"/>
    <w:rsid w:val="00C8654C"/>
    <w:rsid w:val="00CB2339"/>
    <w:rsid w:val="00CD1179"/>
    <w:rsid w:val="00CE0A56"/>
    <w:rsid w:val="00CF39F3"/>
    <w:rsid w:val="00CF5D8E"/>
    <w:rsid w:val="00CF5F08"/>
    <w:rsid w:val="00D33536"/>
    <w:rsid w:val="00D37AF2"/>
    <w:rsid w:val="00D46302"/>
    <w:rsid w:val="00D667AA"/>
    <w:rsid w:val="00D85241"/>
    <w:rsid w:val="00D8701F"/>
    <w:rsid w:val="00DA246F"/>
    <w:rsid w:val="00E14F09"/>
    <w:rsid w:val="00E16AE2"/>
    <w:rsid w:val="00E352E1"/>
    <w:rsid w:val="00E52712"/>
    <w:rsid w:val="00E74418"/>
    <w:rsid w:val="00EB06FD"/>
    <w:rsid w:val="00EC67A7"/>
    <w:rsid w:val="00EC6AC2"/>
    <w:rsid w:val="00F4373D"/>
    <w:rsid w:val="00F54DB9"/>
    <w:rsid w:val="00F7153D"/>
    <w:rsid w:val="00F77A8F"/>
    <w:rsid w:val="00FE64DE"/>
    <w:rsid w:val="00FF1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2CC3"/>
    <w:pPr>
      <w:tabs>
        <w:tab w:val="center" w:pos="4320"/>
        <w:tab w:val="right" w:pos="8640"/>
      </w:tabs>
      <w:spacing w:after="0"/>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2"/>
      </w:numPr>
    </w:pPr>
  </w:style>
  <w:style w:type="character" w:styleId="FollowedHyperlink">
    <w:name w:val="FollowedHyperlink"/>
    <w:basedOn w:val="DefaultParagraphFont"/>
    <w:uiPriority w:val="99"/>
    <w:unhideWhenUsed/>
    <w:rsid w:val="0089725A"/>
    <w:rPr>
      <w:color w:val="954F72" w:themeColor="followedHyperlink"/>
      <w:u w:val="single"/>
    </w:rPr>
  </w:style>
  <w:style w:type="paragraph" w:customStyle="1" w:styleId="Default">
    <w:name w:val="Default"/>
    <w:rsid w:val="0089725A"/>
    <w:pPr>
      <w:autoSpaceDE w:val="0"/>
      <w:autoSpaceDN w:val="0"/>
      <w:adjustRightInd w:val="0"/>
    </w:pPr>
    <w:rPr>
      <w:rFonts w:ascii="Berthold Akzidenz Grotesk" w:eastAsiaTheme="minorHAnsi" w:hAnsi="Berthold Akzidenz Grotesk" w:cs="Berthold Akzidenz Grotesk"/>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2CC3"/>
    <w:pPr>
      <w:tabs>
        <w:tab w:val="center" w:pos="4320"/>
        <w:tab w:val="right" w:pos="8640"/>
      </w:tabs>
      <w:spacing w:after="0"/>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2"/>
      </w:numPr>
    </w:pPr>
  </w:style>
  <w:style w:type="character" w:styleId="FollowedHyperlink">
    <w:name w:val="FollowedHyperlink"/>
    <w:basedOn w:val="DefaultParagraphFont"/>
    <w:uiPriority w:val="99"/>
    <w:unhideWhenUsed/>
    <w:rsid w:val="0089725A"/>
    <w:rPr>
      <w:color w:val="954F72" w:themeColor="followedHyperlink"/>
      <w:u w:val="single"/>
    </w:rPr>
  </w:style>
  <w:style w:type="paragraph" w:customStyle="1" w:styleId="Default">
    <w:name w:val="Default"/>
    <w:rsid w:val="0089725A"/>
    <w:pPr>
      <w:autoSpaceDE w:val="0"/>
      <w:autoSpaceDN w:val="0"/>
      <w:adjustRightInd w:val="0"/>
    </w:pPr>
    <w:rPr>
      <w:rFonts w:ascii="Berthold Akzidenz Grotesk" w:eastAsiaTheme="minorHAnsi" w:hAnsi="Berthold Akzidenz Grotesk" w:cs="Berthold Akzidenz Grotesk"/>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959584">
      <w:bodyDiv w:val="1"/>
      <w:marLeft w:val="0"/>
      <w:marRight w:val="0"/>
      <w:marTop w:val="0"/>
      <w:marBottom w:val="0"/>
      <w:divBdr>
        <w:top w:val="none" w:sz="0" w:space="0" w:color="auto"/>
        <w:left w:val="none" w:sz="0" w:space="0" w:color="auto"/>
        <w:bottom w:val="none" w:sz="0" w:space="0" w:color="auto"/>
        <w:right w:val="none" w:sz="0" w:space="0" w:color="auto"/>
      </w:divBdr>
    </w:div>
    <w:div w:id="168906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rightslaw.com/info/2e.gifted.le.eric.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dweek.org/ew/articles/2012/05/08/30gifted.h31.html?tkn=PVWFDRZv62bLKAdNRPRfGOfkavzwUOCHZ0Zw&amp;cmp=ENL-EU-NEWS1"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nagc.org/index2.aspx?id=10834" TargetMode="External"/><Relationship Id="rId4" Type="http://schemas.microsoft.com/office/2007/relationships/stylesWithEffects" Target="stylesWithEffects.xml"/><Relationship Id="rId9" Type="http://schemas.openxmlformats.org/officeDocument/2006/relationships/hyperlink" Target="http://www.surfaquarium.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B9AF0-C5B7-403A-A629-B436BA013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383</Words>
  <Characters>3001</Characters>
  <Application>Microsoft Office Word</Application>
  <DocSecurity>0</DocSecurity>
  <Lines>25</Lines>
  <Paragraphs>6</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3378</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Carabes, Alan</dc:creator>
  <cp:lastModifiedBy>Carabes, Alan</cp:lastModifiedBy>
  <cp:revision>3</cp:revision>
  <dcterms:created xsi:type="dcterms:W3CDTF">2016-12-29T02:08:00Z</dcterms:created>
  <dcterms:modified xsi:type="dcterms:W3CDTF">2016-12-29T02:10:00Z</dcterms:modified>
</cp:coreProperties>
</file>