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C6A" w:rsidRDefault="002E4379" w:rsidP="00447C6A">
      <w:pPr>
        <w:pStyle w:val="Title"/>
      </w:pPr>
      <w:r>
        <w:t>Web Exercise</w:t>
      </w:r>
    </w:p>
    <w:p w:rsidR="00CF5D8E" w:rsidRDefault="00CF5D8E" w:rsidP="00CF5D8E">
      <w:pPr>
        <w:pStyle w:val="Heading1"/>
      </w:pPr>
      <w:r>
        <w:t>Chapter 14</w:t>
      </w:r>
      <w:r>
        <w:t xml:space="preserve">: </w:t>
      </w:r>
      <w:r>
        <w:t xml:space="preserve">Individuals </w:t>
      </w:r>
      <w:proofErr w:type="gramStart"/>
      <w:r>
        <w:t>With</w:t>
      </w:r>
      <w:proofErr w:type="gramEnd"/>
      <w:r>
        <w:t xml:space="preserve"> Physical Dis</w:t>
      </w:r>
      <w:r>
        <w:t xml:space="preserve">abilities, Health Disabilities, </w:t>
      </w:r>
      <w:r>
        <w:t>and Related Low-Incidence Disabilities</w:t>
      </w:r>
    </w:p>
    <w:p w:rsidR="00CF5D8E" w:rsidRDefault="00CF5D8E" w:rsidP="00CF5D8E">
      <w:pPr>
        <w:pStyle w:val="ListParagraph"/>
        <w:numPr>
          <w:ilvl w:val="0"/>
          <w:numId w:val="44"/>
        </w:numPr>
        <w:spacing w:after="20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Browse the site “</w:t>
      </w:r>
      <w:proofErr w:type="spellStart"/>
      <w:r>
        <w:rPr>
          <w:rFonts w:ascii="Verdana" w:hAnsi="Verdana"/>
        </w:rPr>
        <w:t>AbilityHub</w:t>
      </w:r>
      <w:proofErr w:type="spellEnd"/>
      <w:r>
        <w:rPr>
          <w:rFonts w:ascii="Verdana" w:hAnsi="Verdana"/>
        </w:rPr>
        <w:t xml:space="preserve">” located at </w:t>
      </w:r>
      <w:hyperlink r:id="rId9" w:history="1">
        <w:r w:rsidRPr="006D4E4C">
          <w:rPr>
            <w:rStyle w:val="Hyperlink"/>
            <w:rFonts w:ascii="Verdana" w:hAnsi="Verdana"/>
          </w:rPr>
          <w:t>www.abilityhub.com/aac/index.htm</w:t>
        </w:r>
      </w:hyperlink>
      <w:r>
        <w:rPr>
          <w:rFonts w:ascii="Verdana" w:hAnsi="Verdana"/>
        </w:rPr>
        <w:t xml:space="preserve">  Look for information about available resources/devices designed to provide individuals with physical impairments, health impairments, traumatic brain injury, deaf-blindness and/or other health impaired opportunities to access the general curriculum.</w:t>
      </w:r>
      <w:bookmarkStart w:id="0" w:name="_GoBack"/>
      <w:bookmarkEnd w:id="0"/>
    </w:p>
    <w:p w:rsidR="00CF5D8E" w:rsidRPr="00E85D6D" w:rsidRDefault="00CF5D8E" w:rsidP="00CF5D8E">
      <w:pPr>
        <w:ind w:left="720"/>
        <w:rPr>
          <w:rFonts w:ascii="Verdana" w:hAnsi="Verdana"/>
        </w:rPr>
      </w:pPr>
      <w:r>
        <w:rPr>
          <w:rFonts w:ascii="Verdana" w:hAnsi="Verdana"/>
        </w:rPr>
        <w:t>Identify at least ten resources you find especiall</w:t>
      </w:r>
      <w:r>
        <w:rPr>
          <w:rFonts w:ascii="Verdana" w:hAnsi="Verdana"/>
        </w:rPr>
        <w:t xml:space="preserve">y interesting. Choose five of </w:t>
      </w:r>
      <w:r>
        <w:rPr>
          <w:rFonts w:ascii="Verdana" w:hAnsi="Verdana"/>
        </w:rPr>
        <w:t>those resources and explain what assistance</w:t>
      </w:r>
      <w:r>
        <w:rPr>
          <w:rFonts w:ascii="Verdana" w:hAnsi="Verdana"/>
        </w:rPr>
        <w:t xml:space="preserve"> each is designed to provide. </w:t>
      </w:r>
      <w:r>
        <w:rPr>
          <w:rFonts w:ascii="Verdana" w:hAnsi="Verdana"/>
        </w:rPr>
        <w:t>Are there resour</w:t>
      </w:r>
      <w:r>
        <w:rPr>
          <w:rFonts w:ascii="Verdana" w:hAnsi="Verdana"/>
        </w:rPr>
        <w:t xml:space="preserve">ces that are content specific? </w:t>
      </w:r>
      <w:r>
        <w:rPr>
          <w:rFonts w:ascii="Verdana" w:hAnsi="Verdana"/>
        </w:rPr>
        <w:t>Provide some examples.</w:t>
      </w:r>
    </w:p>
    <w:p w:rsidR="00CF5D8E" w:rsidRDefault="00CF5D8E" w:rsidP="00CF5D8E">
      <w:pPr>
        <w:pStyle w:val="ListParagrap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Chapter 14 Objective</w:t>
      </w:r>
    </w:p>
    <w:p w:rsidR="00CF5D8E" w:rsidRDefault="00CF5D8E" w:rsidP="00CF5D8E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  <w:t>Explain the procedures that teachers and other professionals use to meet the educational needs of pupils with physical/health disabilities and deaf-blindness.</w:t>
      </w:r>
    </w:p>
    <w:p w:rsidR="00CF5D8E" w:rsidRDefault="00CF5D8E" w:rsidP="00CF5D8E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  <w:t>Summarize educational services for individuals with physical or health impairments across the live span.</w:t>
      </w:r>
    </w:p>
    <w:p w:rsidR="00CF5D8E" w:rsidRDefault="00CF5D8E" w:rsidP="00CF5D8E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  <w:t>Give examples of how technology benefits individuals with a physical or health disability.</w:t>
      </w:r>
    </w:p>
    <w:p w:rsidR="00CF5D8E" w:rsidRDefault="00CF5D8E" w:rsidP="00CF5D8E">
      <w:pPr>
        <w:pStyle w:val="ListParagraph"/>
        <w:rPr>
          <w:rFonts w:ascii="Verdana" w:hAnsi="Verdana"/>
        </w:rPr>
      </w:pPr>
    </w:p>
    <w:p w:rsidR="00CF5D8E" w:rsidRDefault="00CF5D8E" w:rsidP="00CF5D8E">
      <w:pPr>
        <w:pStyle w:val="ListParagraph"/>
        <w:rPr>
          <w:rFonts w:ascii="Verdana" w:hAnsi="Verdana"/>
        </w:rPr>
      </w:pPr>
      <w:r>
        <w:rPr>
          <w:rFonts w:ascii="Verdana" w:hAnsi="Verdana"/>
          <w:u w:val="single"/>
        </w:rPr>
        <w:t>CEC Standard(s)</w:t>
      </w:r>
      <w:r>
        <w:rPr>
          <w:rFonts w:ascii="Verdana" w:hAnsi="Verdana"/>
        </w:rPr>
        <w:t>: Standard 5: Instructional Planning and Strategies</w:t>
      </w:r>
    </w:p>
    <w:p w:rsidR="00CF5D8E" w:rsidRDefault="00CF5D8E" w:rsidP="00CF5D8E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  <w:t>Standard 5.3: Beginning special education professionals are familiar with augmentative and alternative communication systems and a variety of assistive technologies to support the communication and learning of individuals with exceptionalities.</w:t>
      </w:r>
    </w:p>
    <w:p w:rsidR="00CF5D8E" w:rsidRDefault="00CF5D8E" w:rsidP="00CF5D8E">
      <w:pPr>
        <w:pStyle w:val="ListParagraph"/>
        <w:rPr>
          <w:rFonts w:ascii="Verdana" w:hAnsi="Verdana"/>
        </w:rPr>
      </w:pPr>
    </w:p>
    <w:p w:rsidR="00CF5D8E" w:rsidRDefault="00CF5D8E" w:rsidP="00CF5D8E">
      <w:pPr>
        <w:pStyle w:val="ListParagrap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PRAXIS II: Education of Exceptional Students: Core Content Knowledge</w:t>
      </w:r>
    </w:p>
    <w:p w:rsidR="00CF5D8E" w:rsidRDefault="00CF5D8E" w:rsidP="00CF5D8E">
      <w:pPr>
        <w:pStyle w:val="ListParagraph"/>
        <w:numPr>
          <w:ilvl w:val="0"/>
          <w:numId w:val="48"/>
        </w:numPr>
        <w:spacing w:after="20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Topic III: Delivery of Services to Students with Disabilities</w:t>
      </w:r>
    </w:p>
    <w:p w:rsidR="00CF5D8E" w:rsidRDefault="00CF5D8E" w:rsidP="00CF5D8E">
      <w:pPr>
        <w:pStyle w:val="ListParagraph"/>
        <w:ind w:left="2160"/>
        <w:rPr>
          <w:rFonts w:ascii="Verdana" w:hAnsi="Verdana"/>
        </w:rPr>
      </w:pPr>
      <w:r>
        <w:rPr>
          <w:rFonts w:ascii="Verdana" w:hAnsi="Verdana"/>
        </w:rPr>
        <w:t xml:space="preserve">B. </w:t>
      </w:r>
      <w:r w:rsidRPr="003B057A">
        <w:rPr>
          <w:rFonts w:ascii="Verdana" w:hAnsi="Verdana"/>
        </w:rPr>
        <w:t>Curriculum and instruction and their implementation across the continuum of educational placements</w:t>
      </w:r>
    </w:p>
    <w:p w:rsidR="00CF5D8E" w:rsidRDefault="00CF5D8E" w:rsidP="00CF5D8E">
      <w:pPr>
        <w:pStyle w:val="ListParagraph"/>
        <w:ind w:left="2160"/>
        <w:rPr>
          <w:rFonts w:ascii="Verdana" w:hAnsi="Verdana"/>
        </w:rPr>
      </w:pPr>
      <w:r>
        <w:rPr>
          <w:rFonts w:ascii="Verdana" w:hAnsi="Verdana"/>
        </w:rPr>
        <w:tab/>
        <w:t>3. Teaching strategies and methods</w:t>
      </w:r>
    </w:p>
    <w:p w:rsidR="00CF5D8E" w:rsidRPr="0045324C" w:rsidRDefault="00CF5D8E" w:rsidP="00CF5D8E">
      <w:pPr>
        <w:pStyle w:val="ListParagraph"/>
        <w:ind w:left="3600"/>
        <w:rPr>
          <w:rFonts w:ascii="Verdana" w:hAnsi="Verdana"/>
        </w:rPr>
      </w:pPr>
    </w:p>
    <w:p w:rsidR="00CF5D8E" w:rsidRPr="00023E2E" w:rsidRDefault="00CF5D8E" w:rsidP="00CF5D8E">
      <w:pPr>
        <w:pStyle w:val="ListParagraph"/>
        <w:numPr>
          <w:ilvl w:val="0"/>
          <w:numId w:val="44"/>
        </w:numPr>
        <w:spacing w:after="200" w:line="276" w:lineRule="auto"/>
        <w:contextualSpacing/>
        <w:rPr>
          <w:rFonts w:ascii="Verdana" w:hAnsi="Verdana"/>
          <w:u w:val="single"/>
        </w:rPr>
      </w:pPr>
      <w:r>
        <w:rPr>
          <w:rFonts w:ascii="Verdana" w:hAnsi="Verdana"/>
        </w:rPr>
        <w:t>Browse each of the following websites.</w:t>
      </w:r>
    </w:p>
    <w:p w:rsidR="00CF5D8E" w:rsidRPr="00023E2E" w:rsidRDefault="00CF5D8E" w:rsidP="00CF5D8E">
      <w:pPr>
        <w:pStyle w:val="ListParagraph"/>
        <w:numPr>
          <w:ilvl w:val="0"/>
          <w:numId w:val="49"/>
        </w:numPr>
        <w:spacing w:after="200" w:line="276" w:lineRule="auto"/>
        <w:contextualSpacing/>
        <w:rPr>
          <w:rFonts w:ascii="Verdana" w:hAnsi="Verdana"/>
          <w:u w:val="single"/>
        </w:rPr>
      </w:pPr>
      <w:hyperlink r:id="rId10" w:history="1">
        <w:r w:rsidRPr="006D4E4C">
          <w:rPr>
            <w:rStyle w:val="Hyperlink"/>
            <w:rFonts w:ascii="Verdana" w:hAnsi="Verdana"/>
          </w:rPr>
          <w:t>www.ucp.org</w:t>
        </w:r>
      </w:hyperlink>
      <w:r>
        <w:rPr>
          <w:rFonts w:ascii="Verdana" w:hAnsi="Verdana"/>
        </w:rPr>
        <w:t xml:space="preserve">  (cerebral palsy) </w:t>
      </w:r>
    </w:p>
    <w:p w:rsidR="00CF5D8E" w:rsidRPr="00023E2E" w:rsidRDefault="00CF5D8E" w:rsidP="00CF5D8E">
      <w:pPr>
        <w:pStyle w:val="ListParagraph"/>
        <w:numPr>
          <w:ilvl w:val="0"/>
          <w:numId w:val="49"/>
        </w:numPr>
        <w:spacing w:after="200" w:line="276" w:lineRule="auto"/>
        <w:contextualSpacing/>
        <w:rPr>
          <w:rFonts w:ascii="Verdana" w:hAnsi="Verdana"/>
          <w:u w:val="single"/>
        </w:rPr>
      </w:pPr>
      <w:hyperlink r:id="rId11" w:history="1">
        <w:r w:rsidRPr="006D4E4C">
          <w:rPr>
            <w:rStyle w:val="Hyperlink"/>
            <w:rFonts w:ascii="Verdana" w:hAnsi="Verdana"/>
          </w:rPr>
          <w:t>www.epilepsyfoundation.org</w:t>
        </w:r>
      </w:hyperlink>
      <w:r>
        <w:rPr>
          <w:rFonts w:ascii="Verdana" w:hAnsi="Verdana"/>
        </w:rPr>
        <w:t xml:space="preserve"> (epilepsy)</w:t>
      </w:r>
    </w:p>
    <w:p w:rsidR="00CF5D8E" w:rsidRPr="00023E2E" w:rsidRDefault="00CF5D8E" w:rsidP="00CF5D8E">
      <w:pPr>
        <w:pStyle w:val="ListParagraph"/>
        <w:numPr>
          <w:ilvl w:val="0"/>
          <w:numId w:val="49"/>
        </w:numPr>
        <w:spacing w:after="200" w:line="276" w:lineRule="auto"/>
        <w:contextualSpacing/>
        <w:rPr>
          <w:rFonts w:ascii="Verdana" w:hAnsi="Verdana"/>
          <w:u w:val="single"/>
        </w:rPr>
      </w:pPr>
      <w:hyperlink r:id="rId12" w:history="1">
        <w:r w:rsidRPr="006D4E4C">
          <w:rPr>
            <w:rStyle w:val="Hyperlink"/>
            <w:rFonts w:ascii="Verdana" w:hAnsi="Verdana"/>
          </w:rPr>
          <w:t>www.aafa.org</w:t>
        </w:r>
      </w:hyperlink>
      <w:r>
        <w:rPr>
          <w:rFonts w:ascii="Verdana" w:hAnsi="Verdana"/>
        </w:rPr>
        <w:t xml:space="preserve"> (asthma)</w:t>
      </w:r>
    </w:p>
    <w:p w:rsidR="00CF5D8E" w:rsidRPr="00023E2E" w:rsidRDefault="00CF5D8E" w:rsidP="00CF5D8E">
      <w:pPr>
        <w:pStyle w:val="ListParagraph"/>
        <w:numPr>
          <w:ilvl w:val="0"/>
          <w:numId w:val="49"/>
        </w:numPr>
        <w:spacing w:after="200" w:line="276" w:lineRule="auto"/>
        <w:contextualSpacing/>
        <w:rPr>
          <w:rFonts w:ascii="Verdana" w:hAnsi="Verdana"/>
          <w:u w:val="single"/>
        </w:rPr>
      </w:pPr>
      <w:hyperlink r:id="rId13" w:history="1">
        <w:r w:rsidRPr="006D4E4C">
          <w:rPr>
            <w:rStyle w:val="Hyperlink"/>
            <w:rFonts w:ascii="Verdana" w:hAnsi="Verdana"/>
          </w:rPr>
          <w:t>www.sbaa.org</w:t>
        </w:r>
      </w:hyperlink>
      <w:r>
        <w:rPr>
          <w:rFonts w:ascii="Verdana" w:hAnsi="Verdana"/>
        </w:rPr>
        <w:t xml:space="preserve"> (spina bifida)</w:t>
      </w:r>
    </w:p>
    <w:p w:rsidR="00CF5D8E" w:rsidRPr="00023E2E" w:rsidRDefault="00CF5D8E" w:rsidP="00CF5D8E">
      <w:pPr>
        <w:pStyle w:val="ListParagraph"/>
        <w:numPr>
          <w:ilvl w:val="0"/>
          <w:numId w:val="49"/>
        </w:numPr>
        <w:spacing w:after="200" w:line="276" w:lineRule="auto"/>
        <w:contextualSpacing/>
        <w:rPr>
          <w:rFonts w:ascii="Verdana" w:hAnsi="Verdana"/>
          <w:u w:val="single"/>
        </w:rPr>
      </w:pPr>
      <w:hyperlink r:id="rId14" w:history="1">
        <w:r w:rsidRPr="006D4E4C">
          <w:rPr>
            <w:rStyle w:val="Hyperlink"/>
            <w:rFonts w:ascii="Verdana" w:hAnsi="Verdana"/>
          </w:rPr>
          <w:t>www.diabetes.org</w:t>
        </w:r>
      </w:hyperlink>
      <w:r>
        <w:rPr>
          <w:rFonts w:ascii="Verdana" w:hAnsi="Verdana"/>
        </w:rPr>
        <w:t xml:space="preserve"> (diabetes)</w:t>
      </w:r>
    </w:p>
    <w:p w:rsidR="00CF5D8E" w:rsidRPr="00023E2E" w:rsidRDefault="00CF5D8E" w:rsidP="00CF5D8E">
      <w:pPr>
        <w:ind w:left="720"/>
        <w:rPr>
          <w:rFonts w:ascii="Verdana" w:hAnsi="Verdana"/>
        </w:rPr>
      </w:pPr>
      <w:r>
        <w:rPr>
          <w:rFonts w:ascii="Verdana" w:hAnsi="Verdana"/>
        </w:rPr>
        <w:t xml:space="preserve">For each site, state in your own words the </w:t>
      </w:r>
      <w:r>
        <w:rPr>
          <w:rFonts w:ascii="Verdana" w:hAnsi="Verdana"/>
        </w:rPr>
        <w:t xml:space="preserve">focus and purpose of the site. </w:t>
      </w:r>
      <w:r>
        <w:rPr>
          <w:rFonts w:ascii="Verdana" w:hAnsi="Verdana"/>
        </w:rPr>
        <w:t>Then, identify resources or links within each site that would be beneficial for inclusive classroom teachers to consider in their instructional design and delivery to students which physical, health and low-incidence disabilities.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>Compare your findings/responses to those of your classmates.</w:t>
      </w:r>
    </w:p>
    <w:p w:rsidR="00CF5D8E" w:rsidRDefault="00CF5D8E" w:rsidP="00CF5D8E">
      <w:pPr>
        <w:pStyle w:val="ListParagrap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Chapter 14 Objective</w:t>
      </w:r>
    </w:p>
    <w:p w:rsidR="00CF5D8E" w:rsidRDefault="00CF5D8E" w:rsidP="00CF5D8E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  <w:t>List disabilities associated with physical/health impairments.</w:t>
      </w:r>
    </w:p>
    <w:p w:rsidR="00CF5D8E" w:rsidRDefault="00CF5D8E" w:rsidP="00CF5D8E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  <w:t>Identify disabilities associated with other health impairments.</w:t>
      </w:r>
    </w:p>
    <w:p w:rsidR="00CF5D8E" w:rsidRDefault="00CF5D8E" w:rsidP="00CF5D8E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  <w:t>Summarize educational services for individuals with physical or health impairments.</w:t>
      </w:r>
    </w:p>
    <w:p w:rsidR="00CF5D8E" w:rsidRDefault="00CF5D8E" w:rsidP="00CF5D8E">
      <w:pPr>
        <w:pStyle w:val="ListParagraph"/>
        <w:rPr>
          <w:rFonts w:ascii="Verdana" w:hAnsi="Verdana"/>
        </w:rPr>
      </w:pPr>
    </w:p>
    <w:p w:rsidR="00CF5D8E" w:rsidRDefault="00CF5D8E" w:rsidP="00CF5D8E">
      <w:pPr>
        <w:pStyle w:val="ListParagraph"/>
        <w:rPr>
          <w:rFonts w:ascii="Verdana" w:hAnsi="Verdana"/>
        </w:rPr>
      </w:pPr>
      <w:r>
        <w:rPr>
          <w:rFonts w:ascii="Verdana" w:hAnsi="Verdana"/>
          <w:u w:val="single"/>
        </w:rPr>
        <w:t>CEC Standard(s)</w:t>
      </w:r>
      <w:r>
        <w:rPr>
          <w:rFonts w:ascii="Verdana" w:hAnsi="Verdana"/>
        </w:rPr>
        <w:t>: Standard 5: Instructional Planning and Strategies</w:t>
      </w:r>
    </w:p>
    <w:p w:rsidR="00CF5D8E" w:rsidRDefault="00CF5D8E" w:rsidP="00CF5D8E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  <w:t>Standard 5.1: Beginning special education professionals consider an individual’s abilities, interests, learning environments, and cultural and linguistic factors in the selection, development, and adaptation of learning experiences for individuals with exceptionalities.</w:t>
      </w:r>
    </w:p>
    <w:p w:rsidR="00CF5D8E" w:rsidRDefault="00CF5D8E" w:rsidP="00CF5D8E">
      <w:pPr>
        <w:pStyle w:val="ListParagraph"/>
        <w:rPr>
          <w:rFonts w:ascii="Verdana" w:hAnsi="Verdana"/>
        </w:rPr>
      </w:pPr>
    </w:p>
    <w:p w:rsidR="00CF5D8E" w:rsidRDefault="00CF5D8E" w:rsidP="00CF5D8E">
      <w:pPr>
        <w:pStyle w:val="ListParagrap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PRAXIS II: Education of Exceptional Students: Core Content Knowledge</w:t>
      </w:r>
    </w:p>
    <w:p w:rsidR="00CF5D8E" w:rsidRDefault="00CF5D8E" w:rsidP="00CF5D8E">
      <w:pPr>
        <w:pStyle w:val="ListParagraph"/>
        <w:numPr>
          <w:ilvl w:val="0"/>
          <w:numId w:val="48"/>
        </w:numPr>
        <w:spacing w:after="20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Topic III: Delivery of Services to Students with Disabilities</w:t>
      </w:r>
    </w:p>
    <w:p w:rsidR="00CF5D8E" w:rsidRDefault="00CF5D8E" w:rsidP="00CF5D8E">
      <w:pPr>
        <w:pStyle w:val="ListParagraph"/>
        <w:ind w:left="2160"/>
        <w:rPr>
          <w:rFonts w:ascii="Verdana" w:hAnsi="Verdana"/>
        </w:rPr>
      </w:pPr>
      <w:r>
        <w:rPr>
          <w:rFonts w:ascii="Verdana" w:hAnsi="Verdana"/>
        </w:rPr>
        <w:t xml:space="preserve">B. </w:t>
      </w:r>
      <w:r w:rsidRPr="003B057A">
        <w:rPr>
          <w:rFonts w:ascii="Verdana" w:hAnsi="Verdana"/>
        </w:rPr>
        <w:t>Curriculum and instruction and their implementation across the continuum of educational placements</w:t>
      </w:r>
    </w:p>
    <w:p w:rsidR="00CF5D8E" w:rsidRDefault="00CF5D8E" w:rsidP="00CF5D8E">
      <w:pPr>
        <w:pStyle w:val="ListParagraph"/>
        <w:ind w:left="2160"/>
        <w:rPr>
          <w:rFonts w:ascii="Verdana" w:hAnsi="Verdana"/>
        </w:rPr>
      </w:pPr>
      <w:r>
        <w:rPr>
          <w:rFonts w:ascii="Verdana" w:hAnsi="Verdana"/>
        </w:rPr>
        <w:tab/>
        <w:t>2. Instructional development and implementation</w:t>
      </w:r>
    </w:p>
    <w:p w:rsidR="00542CC3" w:rsidRPr="00A44E55" w:rsidRDefault="00CF5D8E" w:rsidP="00CF5D8E">
      <w:pPr>
        <w:pStyle w:val="ListParagraph"/>
        <w:ind w:left="2160"/>
      </w:pPr>
      <w:r>
        <w:rPr>
          <w:rFonts w:ascii="Verdana" w:hAnsi="Verdana"/>
        </w:rPr>
        <w:tab/>
        <w:t>3. Teaching strategies and methods</w:t>
      </w:r>
    </w:p>
    <w:sectPr w:rsidR="00542CC3" w:rsidRPr="00A44E55" w:rsidSect="00E14F09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7BE" w:rsidRDefault="003E47BE">
      <w:r>
        <w:separator/>
      </w:r>
    </w:p>
  </w:endnote>
  <w:endnote w:type="continuationSeparator" w:id="0">
    <w:p w:rsidR="003E47BE" w:rsidRDefault="003E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thold Akzidenz Grotesk">
    <w:altName w:val="Berthold Akzidenz Grotes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7BE" w:rsidRDefault="003E47BE">
      <w:r>
        <w:separator/>
      </w:r>
    </w:p>
  </w:footnote>
  <w:footnote w:type="continuationSeparator" w:id="0">
    <w:p w:rsidR="003E47BE" w:rsidRDefault="003E4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379" w:rsidRDefault="002E4379" w:rsidP="003E708D">
    <w:pPr>
      <w:pStyle w:val="Header"/>
      <w:jc w:val="right"/>
    </w:pPr>
    <w:r>
      <w:t>Student Resource</w:t>
    </w:r>
  </w:p>
  <w:p w:rsidR="003E47BE" w:rsidRDefault="003E47BE" w:rsidP="003E708D">
    <w:pPr>
      <w:pStyle w:val="Header"/>
      <w:jc w:val="right"/>
    </w:pPr>
    <w:proofErr w:type="spellStart"/>
    <w:r>
      <w:t>Gargiulo</w:t>
    </w:r>
    <w:proofErr w:type="spellEnd"/>
    <w:r>
      <w:t xml:space="preserve">, </w:t>
    </w:r>
    <w:r w:rsidRPr="003E47BE">
      <w:rPr>
        <w:i/>
      </w:rPr>
      <w:t>Special Education in Contemporary Society 6th Edition</w:t>
    </w:r>
  </w:p>
  <w:p w:rsidR="004762E3" w:rsidRPr="004762E3" w:rsidRDefault="004762E3" w:rsidP="003E708D">
    <w:pPr>
      <w:pStyle w:val="Header"/>
      <w:jc w:val="right"/>
    </w:pPr>
    <w:r>
      <w:t xml:space="preserve">SAGE Publishing, </w:t>
    </w:r>
    <w:r w:rsidR="003E47BE"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129410C"/>
    <w:multiLevelType w:val="hybridMultilevel"/>
    <w:tmpl w:val="5C34A3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17A58E0"/>
    <w:multiLevelType w:val="hybridMultilevel"/>
    <w:tmpl w:val="7F9AB2E4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01BB209F"/>
    <w:multiLevelType w:val="hybridMultilevel"/>
    <w:tmpl w:val="09E2634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804428A8">
      <w:start w:val="1"/>
      <w:numFmt w:val="upperLetter"/>
      <w:lvlText w:val="%2."/>
      <w:lvlJc w:val="left"/>
      <w:pPr>
        <w:ind w:left="2700" w:hanging="360"/>
      </w:pPr>
      <w:rPr>
        <w:rFonts w:ascii="Verdana" w:eastAsiaTheme="minorHAnsi" w:hAnsi="Verdana" w:cstheme="minorBidi"/>
      </w:rPr>
    </w:lvl>
    <w:lvl w:ilvl="2" w:tplc="0409000F">
      <w:start w:val="1"/>
      <w:numFmt w:val="decimal"/>
      <w:lvlText w:val="%3."/>
      <w:lvlJc w:val="left"/>
      <w:pPr>
        <w:ind w:left="324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07167CCB"/>
    <w:multiLevelType w:val="hybridMultilevel"/>
    <w:tmpl w:val="03CC073A"/>
    <w:lvl w:ilvl="0" w:tplc="3370D8C8">
      <w:start w:val="3"/>
      <w:numFmt w:val="upperLetter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080025B3"/>
    <w:multiLevelType w:val="hybridMultilevel"/>
    <w:tmpl w:val="1180BE28"/>
    <w:lvl w:ilvl="0" w:tplc="8BBAEF50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050" w:hanging="360"/>
      </w:pPr>
    </w:lvl>
    <w:lvl w:ilvl="2" w:tplc="9CA860C6">
      <w:start w:val="1"/>
      <w:numFmt w:val="decimal"/>
      <w:lvlText w:val="%3."/>
      <w:lvlJc w:val="right"/>
      <w:pPr>
        <w:ind w:left="2880" w:hanging="180"/>
      </w:pPr>
      <w:rPr>
        <w:rFonts w:ascii="Verdana" w:eastAsiaTheme="minorHAnsi" w:hAnsi="Verdana" w:cstheme="minorBidi"/>
      </w:rPr>
    </w:lvl>
    <w:lvl w:ilvl="3" w:tplc="0409000F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9">
    <w:nsid w:val="098D04A5"/>
    <w:multiLevelType w:val="hybridMultilevel"/>
    <w:tmpl w:val="88FEDE4E"/>
    <w:lvl w:ilvl="0" w:tplc="174070AA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9B0088"/>
    <w:multiLevelType w:val="hybridMultilevel"/>
    <w:tmpl w:val="B21AFF62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15">
      <w:start w:val="1"/>
      <w:numFmt w:val="upp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1AB82906"/>
    <w:multiLevelType w:val="hybridMultilevel"/>
    <w:tmpl w:val="43B85F3A"/>
    <w:lvl w:ilvl="0" w:tplc="9D3A628E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9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1BC91C63"/>
    <w:multiLevelType w:val="hybridMultilevel"/>
    <w:tmpl w:val="1A5A6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2A4DEC"/>
    <w:multiLevelType w:val="hybridMultilevel"/>
    <w:tmpl w:val="3EBE7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59615E"/>
    <w:multiLevelType w:val="hybridMultilevel"/>
    <w:tmpl w:val="CC5A3B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8EF26114">
      <w:start w:val="1"/>
      <w:numFmt w:val="upperLetter"/>
      <w:lvlText w:val="%2."/>
      <w:lvlJc w:val="left"/>
      <w:pPr>
        <w:ind w:left="2880" w:hanging="360"/>
      </w:pPr>
      <w:rPr>
        <w:rFonts w:ascii="Verdana" w:eastAsiaTheme="minorHAnsi" w:hAnsi="Verdana" w:cstheme="minorBidi"/>
      </w:rPr>
    </w:lvl>
    <w:lvl w:ilvl="2" w:tplc="0409000F">
      <w:start w:val="1"/>
      <w:numFmt w:val="decimal"/>
      <w:lvlText w:val="%3."/>
      <w:lvlJc w:val="left"/>
      <w:pPr>
        <w:ind w:left="36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23244AAF"/>
    <w:multiLevelType w:val="hybridMultilevel"/>
    <w:tmpl w:val="8104E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0B7155"/>
    <w:multiLevelType w:val="hybridMultilevel"/>
    <w:tmpl w:val="FB544C22"/>
    <w:lvl w:ilvl="0" w:tplc="BDFCF880">
      <w:start w:val="2"/>
      <w:numFmt w:val="upperLetter"/>
      <w:lvlText w:val="%1.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19">
    <w:nsid w:val="2B63281C"/>
    <w:multiLevelType w:val="hybridMultilevel"/>
    <w:tmpl w:val="9196967A"/>
    <w:lvl w:ilvl="0" w:tplc="298AEEE6">
      <w:start w:val="4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0">
    <w:nsid w:val="2BD07C49"/>
    <w:multiLevelType w:val="hybridMultilevel"/>
    <w:tmpl w:val="75246C3E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1">
    <w:nsid w:val="359A0546"/>
    <w:multiLevelType w:val="hybridMultilevel"/>
    <w:tmpl w:val="00B0C624"/>
    <w:lvl w:ilvl="0" w:tplc="A288D11E">
      <w:start w:val="3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7364CDC"/>
    <w:multiLevelType w:val="hybridMultilevel"/>
    <w:tmpl w:val="AC7EFE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7B166A9E">
      <w:start w:val="1"/>
      <w:numFmt w:val="upperLetter"/>
      <w:lvlText w:val="%2."/>
      <w:lvlJc w:val="left"/>
      <w:pPr>
        <w:ind w:left="2520" w:hanging="360"/>
      </w:pPr>
      <w:rPr>
        <w:rFonts w:ascii="Verdana" w:eastAsiaTheme="minorHAnsi" w:hAnsi="Verdana" w:cstheme="minorBidi"/>
      </w:rPr>
    </w:lvl>
    <w:lvl w:ilvl="2" w:tplc="0409000F">
      <w:start w:val="1"/>
      <w:numFmt w:val="decimal"/>
      <w:lvlText w:val="%3."/>
      <w:lvlJc w:val="left"/>
      <w:pPr>
        <w:ind w:left="3240" w:hanging="360"/>
      </w:pPr>
      <w:rPr>
        <w:rFonts w:hint="default"/>
      </w:rPr>
    </w:lvl>
    <w:lvl w:ilvl="3" w:tplc="6784A9A0">
      <w:start w:val="1"/>
      <w:numFmt w:val="decimal"/>
      <w:lvlText w:val="%4."/>
      <w:lvlJc w:val="left"/>
      <w:pPr>
        <w:ind w:left="333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38DE4C5F"/>
    <w:multiLevelType w:val="hybridMultilevel"/>
    <w:tmpl w:val="D02811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900C9898">
      <w:start w:val="1"/>
      <w:numFmt w:val="upperLetter"/>
      <w:lvlText w:val="%2."/>
      <w:lvlJc w:val="left"/>
      <w:pPr>
        <w:ind w:left="2880" w:hanging="360"/>
      </w:pPr>
      <w:rPr>
        <w:rFonts w:ascii="Verdana" w:eastAsiaTheme="minorHAnsi" w:hAnsi="Verdana" w:cstheme="minorBidi"/>
      </w:rPr>
    </w:lvl>
    <w:lvl w:ilvl="2" w:tplc="38B834A0">
      <w:start w:val="1"/>
      <w:numFmt w:val="decimal"/>
      <w:lvlText w:val="%3."/>
      <w:lvlJc w:val="left"/>
      <w:pPr>
        <w:ind w:left="3600" w:hanging="360"/>
      </w:pPr>
      <w:rPr>
        <w:rFonts w:ascii="Verdana" w:eastAsiaTheme="minorHAnsi" w:hAnsi="Verdana" w:cstheme="minorBidi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EE067B"/>
    <w:multiLevelType w:val="hybridMultilevel"/>
    <w:tmpl w:val="2B9EB8C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3F165D16"/>
    <w:multiLevelType w:val="hybridMultilevel"/>
    <w:tmpl w:val="A22289B4"/>
    <w:lvl w:ilvl="0" w:tplc="417244E6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>
    <w:nsid w:val="3FAD7ED5"/>
    <w:multiLevelType w:val="hybridMultilevel"/>
    <w:tmpl w:val="C75CA26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EC3652C6">
      <w:start w:val="1"/>
      <w:numFmt w:val="decimal"/>
      <w:lvlText w:val="%3."/>
      <w:lvlJc w:val="left"/>
      <w:pPr>
        <w:ind w:left="3240" w:hanging="360"/>
      </w:pPr>
      <w:rPr>
        <w:rFonts w:ascii="Verdana" w:eastAsiaTheme="minorHAnsi" w:hAnsi="Verdana" w:cs="Times New Roman"/>
      </w:rPr>
    </w:lvl>
    <w:lvl w:ilvl="3" w:tplc="303A7414">
      <w:start w:val="3"/>
      <w:numFmt w:val="lowerLetter"/>
      <w:lvlText w:val="%4."/>
      <w:lvlJc w:val="left"/>
      <w:pPr>
        <w:ind w:left="3960" w:hanging="360"/>
      </w:pPr>
      <w:rPr>
        <w:rFonts w:hint="default"/>
      </w:rPr>
    </w:lvl>
    <w:lvl w:ilvl="4" w:tplc="D4C2B278">
      <w:start w:val="3"/>
      <w:numFmt w:val="upperLetter"/>
      <w:lvlText w:val="%5."/>
      <w:lvlJc w:val="left"/>
      <w:pPr>
        <w:ind w:left="468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409D00C6"/>
    <w:multiLevelType w:val="hybridMultilevel"/>
    <w:tmpl w:val="0DA604C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6B875EE">
      <w:start w:val="1"/>
      <w:numFmt w:val="upperLetter"/>
      <w:lvlText w:val="%2."/>
      <w:lvlJc w:val="left"/>
      <w:pPr>
        <w:ind w:left="3690" w:hanging="360"/>
      </w:pPr>
      <w:rPr>
        <w:rFonts w:ascii="Verdana" w:eastAsiaTheme="minorHAnsi" w:hAnsi="Verdana" w:cstheme="minorBidi"/>
      </w:r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4758508E">
      <w:start w:val="3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29">
    <w:nsid w:val="474A34C3"/>
    <w:multiLevelType w:val="hybridMultilevel"/>
    <w:tmpl w:val="909E9618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405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B9752E"/>
    <w:multiLevelType w:val="hybridMultilevel"/>
    <w:tmpl w:val="429A64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8F82D566">
      <w:start w:val="1"/>
      <w:numFmt w:val="upperLetter"/>
      <w:lvlText w:val="%2."/>
      <w:lvlJc w:val="left"/>
      <w:pPr>
        <w:ind w:left="2880" w:hanging="360"/>
      </w:pPr>
      <w:rPr>
        <w:rFonts w:ascii="Verdana" w:eastAsiaTheme="minorHAnsi" w:hAnsi="Verdana" w:cstheme="minorBidi"/>
      </w:rPr>
    </w:lvl>
    <w:lvl w:ilvl="2" w:tplc="0409000F">
      <w:start w:val="1"/>
      <w:numFmt w:val="decimal"/>
      <w:lvlText w:val="%3."/>
      <w:lvlJc w:val="left"/>
      <w:pPr>
        <w:ind w:left="36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0232521"/>
    <w:multiLevelType w:val="hybridMultilevel"/>
    <w:tmpl w:val="16CE4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46439D"/>
    <w:multiLevelType w:val="hybridMultilevel"/>
    <w:tmpl w:val="31F4B940"/>
    <w:lvl w:ilvl="0" w:tplc="00CAC140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>
    <w:nsid w:val="50B730BC"/>
    <w:multiLevelType w:val="hybridMultilevel"/>
    <w:tmpl w:val="EE4A1EAC"/>
    <w:lvl w:ilvl="0" w:tplc="B7A00FE4">
      <w:start w:val="1"/>
      <w:numFmt w:val="lowerLetter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3CD1691"/>
    <w:multiLevelType w:val="hybridMultilevel"/>
    <w:tmpl w:val="960CD828"/>
    <w:lvl w:ilvl="0" w:tplc="781E91C4">
      <w:start w:val="5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543417"/>
    <w:multiLevelType w:val="hybridMultilevel"/>
    <w:tmpl w:val="547A63FC"/>
    <w:lvl w:ilvl="0" w:tplc="04963F6A">
      <w:start w:val="5"/>
      <w:numFmt w:val="upperLetter"/>
      <w:lvlText w:val="%1.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38">
    <w:nsid w:val="59DA4A1B"/>
    <w:multiLevelType w:val="hybridMultilevel"/>
    <w:tmpl w:val="EB5A7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F0257F"/>
    <w:multiLevelType w:val="hybridMultilevel"/>
    <w:tmpl w:val="1B329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FF341F"/>
    <w:multiLevelType w:val="hybridMultilevel"/>
    <w:tmpl w:val="0966D9F8"/>
    <w:lvl w:ilvl="0" w:tplc="236C27EC">
      <w:start w:val="2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41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2C22AE"/>
    <w:multiLevelType w:val="hybridMultilevel"/>
    <w:tmpl w:val="F238E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AB023D"/>
    <w:multiLevelType w:val="hybridMultilevel"/>
    <w:tmpl w:val="7E1EC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8081344"/>
    <w:multiLevelType w:val="hybridMultilevel"/>
    <w:tmpl w:val="D1A65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5A4F61"/>
    <w:multiLevelType w:val="hybridMultilevel"/>
    <w:tmpl w:val="7D50D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5"/>
  </w:num>
  <w:num w:numId="3">
    <w:abstractNumId w:val="36"/>
  </w:num>
  <w:num w:numId="4">
    <w:abstractNumId w:val="24"/>
  </w:num>
  <w:num w:numId="5">
    <w:abstractNumId w:val="30"/>
  </w:num>
  <w:num w:numId="6">
    <w:abstractNumId w:val="10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41"/>
  </w:num>
  <w:num w:numId="12">
    <w:abstractNumId w:val="42"/>
  </w:num>
  <w:num w:numId="13">
    <w:abstractNumId w:val="20"/>
  </w:num>
  <w:num w:numId="14">
    <w:abstractNumId w:val="27"/>
  </w:num>
  <w:num w:numId="15">
    <w:abstractNumId w:val="25"/>
  </w:num>
  <w:num w:numId="16">
    <w:abstractNumId w:val="35"/>
  </w:num>
  <w:num w:numId="17">
    <w:abstractNumId w:val="21"/>
  </w:num>
  <w:num w:numId="18">
    <w:abstractNumId w:val="46"/>
  </w:num>
  <w:num w:numId="19">
    <w:abstractNumId w:val="23"/>
  </w:num>
  <w:num w:numId="20">
    <w:abstractNumId w:val="13"/>
  </w:num>
  <w:num w:numId="2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26"/>
  </w:num>
  <w:num w:numId="28">
    <w:abstractNumId w:val="5"/>
  </w:num>
  <w:num w:numId="29">
    <w:abstractNumId w:val="19"/>
  </w:num>
  <w:num w:numId="30">
    <w:abstractNumId w:val="40"/>
  </w:num>
  <w:num w:numId="31">
    <w:abstractNumId w:val="39"/>
  </w:num>
  <w:num w:numId="32">
    <w:abstractNumId w:val="9"/>
  </w:num>
  <w:num w:numId="33">
    <w:abstractNumId w:val="8"/>
  </w:num>
  <w:num w:numId="34">
    <w:abstractNumId w:val="33"/>
  </w:num>
  <w:num w:numId="35">
    <w:abstractNumId w:val="18"/>
  </w:num>
  <w:num w:numId="36">
    <w:abstractNumId w:val="44"/>
  </w:num>
  <w:num w:numId="37">
    <w:abstractNumId w:val="12"/>
  </w:num>
  <w:num w:numId="38">
    <w:abstractNumId w:val="47"/>
  </w:num>
  <w:num w:numId="39">
    <w:abstractNumId w:val="32"/>
  </w:num>
  <w:num w:numId="40">
    <w:abstractNumId w:val="38"/>
  </w:num>
  <w:num w:numId="41">
    <w:abstractNumId w:val="14"/>
  </w:num>
  <w:num w:numId="42">
    <w:abstractNumId w:val="17"/>
  </w:num>
  <w:num w:numId="43">
    <w:abstractNumId w:val="4"/>
  </w:num>
  <w:num w:numId="44">
    <w:abstractNumId w:val="15"/>
  </w:num>
  <w:num w:numId="45">
    <w:abstractNumId w:val="6"/>
  </w:num>
  <w:num w:numId="46">
    <w:abstractNumId w:val="22"/>
  </w:num>
  <w:num w:numId="47">
    <w:abstractNumId w:val="31"/>
  </w:num>
  <w:num w:numId="48">
    <w:abstractNumId w:val="16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7BE"/>
    <w:rsid w:val="00024CB8"/>
    <w:rsid w:val="00033437"/>
    <w:rsid w:val="000F388C"/>
    <w:rsid w:val="00114651"/>
    <w:rsid w:val="00115EFD"/>
    <w:rsid w:val="00185227"/>
    <w:rsid w:val="001B761C"/>
    <w:rsid w:val="001E726F"/>
    <w:rsid w:val="001F7343"/>
    <w:rsid w:val="00227074"/>
    <w:rsid w:val="00272B2E"/>
    <w:rsid w:val="00273E67"/>
    <w:rsid w:val="002D0F36"/>
    <w:rsid w:val="002E4379"/>
    <w:rsid w:val="00327683"/>
    <w:rsid w:val="00331370"/>
    <w:rsid w:val="00361935"/>
    <w:rsid w:val="00370467"/>
    <w:rsid w:val="00393EAF"/>
    <w:rsid w:val="003C4235"/>
    <w:rsid w:val="003E47BE"/>
    <w:rsid w:val="003E708D"/>
    <w:rsid w:val="003E7BF7"/>
    <w:rsid w:val="003F0E55"/>
    <w:rsid w:val="0041308D"/>
    <w:rsid w:val="00447C6A"/>
    <w:rsid w:val="004762E3"/>
    <w:rsid w:val="00485474"/>
    <w:rsid w:val="00486A8A"/>
    <w:rsid w:val="004B17D5"/>
    <w:rsid w:val="004C7FAF"/>
    <w:rsid w:val="004D6379"/>
    <w:rsid w:val="00500B36"/>
    <w:rsid w:val="0053536D"/>
    <w:rsid w:val="00542CC3"/>
    <w:rsid w:val="005646CF"/>
    <w:rsid w:val="00582851"/>
    <w:rsid w:val="00593132"/>
    <w:rsid w:val="00616A17"/>
    <w:rsid w:val="006537C0"/>
    <w:rsid w:val="00661127"/>
    <w:rsid w:val="0067627F"/>
    <w:rsid w:val="00691386"/>
    <w:rsid w:val="00696D59"/>
    <w:rsid w:val="006D1107"/>
    <w:rsid w:val="006E1D22"/>
    <w:rsid w:val="0072507A"/>
    <w:rsid w:val="007557A1"/>
    <w:rsid w:val="00761723"/>
    <w:rsid w:val="00796F74"/>
    <w:rsid w:val="007B2823"/>
    <w:rsid w:val="00811EC9"/>
    <w:rsid w:val="008123AF"/>
    <w:rsid w:val="00852986"/>
    <w:rsid w:val="00870008"/>
    <w:rsid w:val="00876836"/>
    <w:rsid w:val="0089725A"/>
    <w:rsid w:val="008978D0"/>
    <w:rsid w:val="008B339D"/>
    <w:rsid w:val="008C4617"/>
    <w:rsid w:val="008D029E"/>
    <w:rsid w:val="008E46E0"/>
    <w:rsid w:val="0090645C"/>
    <w:rsid w:val="00956287"/>
    <w:rsid w:val="00963D40"/>
    <w:rsid w:val="00974AA9"/>
    <w:rsid w:val="00987653"/>
    <w:rsid w:val="009A40A6"/>
    <w:rsid w:val="009B2FE8"/>
    <w:rsid w:val="00A059F3"/>
    <w:rsid w:val="00A1465F"/>
    <w:rsid w:val="00A44E55"/>
    <w:rsid w:val="00A84C45"/>
    <w:rsid w:val="00AB42AC"/>
    <w:rsid w:val="00AD5452"/>
    <w:rsid w:val="00AD5E2E"/>
    <w:rsid w:val="00AF311C"/>
    <w:rsid w:val="00AF4F8B"/>
    <w:rsid w:val="00B164AA"/>
    <w:rsid w:val="00B31FED"/>
    <w:rsid w:val="00B36615"/>
    <w:rsid w:val="00B42E08"/>
    <w:rsid w:val="00B73564"/>
    <w:rsid w:val="00BB0C36"/>
    <w:rsid w:val="00C048E3"/>
    <w:rsid w:val="00C55F1A"/>
    <w:rsid w:val="00C6457F"/>
    <w:rsid w:val="00C8654C"/>
    <w:rsid w:val="00CB2339"/>
    <w:rsid w:val="00CD1179"/>
    <w:rsid w:val="00CF39F3"/>
    <w:rsid w:val="00CF5D8E"/>
    <w:rsid w:val="00CF5F08"/>
    <w:rsid w:val="00D33536"/>
    <w:rsid w:val="00D37AF2"/>
    <w:rsid w:val="00D46302"/>
    <w:rsid w:val="00D667AA"/>
    <w:rsid w:val="00D85241"/>
    <w:rsid w:val="00D8701F"/>
    <w:rsid w:val="00DA246F"/>
    <w:rsid w:val="00E14F09"/>
    <w:rsid w:val="00E16AE2"/>
    <w:rsid w:val="00E352E1"/>
    <w:rsid w:val="00E52712"/>
    <w:rsid w:val="00E74418"/>
    <w:rsid w:val="00EB06FD"/>
    <w:rsid w:val="00EC67A7"/>
    <w:rsid w:val="00EC6AC2"/>
    <w:rsid w:val="00F4373D"/>
    <w:rsid w:val="00F54DB9"/>
    <w:rsid w:val="00F7153D"/>
    <w:rsid w:val="00F77A8F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styleId="FollowedHyperlink">
    <w:name w:val="FollowedHyperlink"/>
    <w:basedOn w:val="DefaultParagraphFont"/>
    <w:uiPriority w:val="99"/>
    <w:unhideWhenUsed/>
    <w:rsid w:val="0089725A"/>
    <w:rPr>
      <w:color w:val="954F72" w:themeColor="followedHyperlink"/>
      <w:u w:val="single"/>
    </w:rPr>
  </w:style>
  <w:style w:type="paragraph" w:customStyle="1" w:styleId="Default">
    <w:name w:val="Default"/>
    <w:rsid w:val="0089725A"/>
    <w:pPr>
      <w:autoSpaceDE w:val="0"/>
      <w:autoSpaceDN w:val="0"/>
      <w:adjustRightInd w:val="0"/>
    </w:pPr>
    <w:rPr>
      <w:rFonts w:ascii="Berthold Akzidenz Grotesk" w:eastAsiaTheme="minorHAnsi" w:hAnsi="Berthold Akzidenz Grotesk" w:cs="Berthold Akzidenz Grotes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styleId="FollowedHyperlink">
    <w:name w:val="FollowedHyperlink"/>
    <w:basedOn w:val="DefaultParagraphFont"/>
    <w:uiPriority w:val="99"/>
    <w:unhideWhenUsed/>
    <w:rsid w:val="0089725A"/>
    <w:rPr>
      <w:color w:val="954F72" w:themeColor="followedHyperlink"/>
      <w:u w:val="single"/>
    </w:rPr>
  </w:style>
  <w:style w:type="paragraph" w:customStyle="1" w:styleId="Default">
    <w:name w:val="Default"/>
    <w:rsid w:val="0089725A"/>
    <w:pPr>
      <w:autoSpaceDE w:val="0"/>
      <w:autoSpaceDN w:val="0"/>
      <w:adjustRightInd w:val="0"/>
    </w:pPr>
    <w:rPr>
      <w:rFonts w:ascii="Berthold Akzidenz Grotesk" w:eastAsiaTheme="minorHAnsi" w:hAnsi="Berthold Akzidenz Grotesk" w:cs="Berthold Akzidenz Grote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baa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afa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pilepsyfoundation.org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ucp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bilityhub.com/aac/index.htm" TargetMode="External"/><Relationship Id="rId14" Type="http://schemas.openxmlformats.org/officeDocument/2006/relationships/hyperlink" Target="http://www.diabete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46537-CD6F-491A-9B41-84C01666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3329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Carabes, Alan</dc:creator>
  <cp:lastModifiedBy>Carabes, Alan</cp:lastModifiedBy>
  <cp:revision>3</cp:revision>
  <dcterms:created xsi:type="dcterms:W3CDTF">2016-12-29T02:06:00Z</dcterms:created>
  <dcterms:modified xsi:type="dcterms:W3CDTF">2016-12-29T02:08:00Z</dcterms:modified>
</cp:coreProperties>
</file>