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4D6379" w:rsidRDefault="004D6379" w:rsidP="004D6379">
      <w:pPr>
        <w:pStyle w:val="Heading1"/>
      </w:pPr>
      <w:r>
        <w:t>Chapter 12</w:t>
      </w:r>
      <w:r>
        <w:t xml:space="preserve">: </w:t>
      </w:r>
      <w:r w:rsidRPr="004D6379">
        <w:t xml:space="preserve">Individuals </w:t>
      </w:r>
      <w:proofErr w:type="gramStart"/>
      <w:r w:rsidRPr="004D6379">
        <w:t>With</w:t>
      </w:r>
      <w:proofErr w:type="gramEnd"/>
      <w:r w:rsidRPr="004D6379">
        <w:t xml:space="preserve"> Hearing Impairments</w:t>
      </w:r>
    </w:p>
    <w:p w:rsidR="004D6379" w:rsidRDefault="004D6379" w:rsidP="004D6379">
      <w:pPr>
        <w:pStyle w:val="ListParagraph"/>
        <w:numPr>
          <w:ilvl w:val="0"/>
          <w:numId w:val="44"/>
        </w:numPr>
        <w:spacing w:after="200" w:line="276" w:lineRule="auto"/>
        <w:contextualSpacing/>
        <w:rPr>
          <w:rFonts w:ascii="Verdana" w:hAnsi="Verdana"/>
        </w:rPr>
      </w:pPr>
      <w:r>
        <w:rPr>
          <w:rFonts w:ascii="Verdana" w:hAnsi="Verdana"/>
        </w:rPr>
        <w:t xml:space="preserve">Take some time to watch each of the following videos about the Artinian family’s struggle with the issue of cochlear implants.  The first video, </w:t>
      </w:r>
      <w:r w:rsidRPr="009C5432">
        <w:rPr>
          <w:rFonts w:ascii="Verdana" w:hAnsi="Verdana"/>
          <w:u w:val="single"/>
        </w:rPr>
        <w:t>Sound and Fury</w:t>
      </w:r>
      <w:r>
        <w:rPr>
          <w:rFonts w:ascii="Verdana" w:hAnsi="Verdana"/>
        </w:rPr>
        <w:t>, was aired on PBS in 2000; the second was aired in 2006; and the third is a presentation Heather Artinian (the subject of all videos) makes at Georgetown University as an adult.</w:t>
      </w:r>
    </w:p>
    <w:p w:rsidR="004D6379" w:rsidRDefault="004D6379" w:rsidP="004D6379">
      <w:pPr>
        <w:pStyle w:val="ListParagraph"/>
        <w:rPr>
          <w:rFonts w:ascii="Verdana" w:hAnsi="Verdana"/>
        </w:rPr>
      </w:pPr>
    </w:p>
    <w:p w:rsidR="004D6379" w:rsidRDefault="004D6379" w:rsidP="004D6379">
      <w:pPr>
        <w:pStyle w:val="ListParagraph"/>
        <w:rPr>
          <w:rFonts w:ascii="Verdana" w:hAnsi="Verdana"/>
        </w:rPr>
      </w:pPr>
      <w:r>
        <w:rPr>
          <w:rFonts w:ascii="Verdana" w:hAnsi="Verdana"/>
          <w:u w:val="single"/>
        </w:rPr>
        <w:t>Sound and Fury</w:t>
      </w:r>
    </w:p>
    <w:p w:rsidR="004D6379" w:rsidRDefault="004D6379" w:rsidP="004D6379">
      <w:pPr>
        <w:pStyle w:val="ListParagraph"/>
        <w:rPr>
          <w:rFonts w:ascii="Verdana" w:hAnsi="Verdana"/>
        </w:rPr>
      </w:pPr>
      <w:r>
        <w:rPr>
          <w:rFonts w:ascii="Verdana" w:hAnsi="Verdana"/>
        </w:rPr>
        <w:tab/>
      </w:r>
      <w:hyperlink r:id="rId9" w:history="1">
        <w:r w:rsidRPr="006D4E4C">
          <w:rPr>
            <w:rStyle w:val="Hyperlink"/>
            <w:rFonts w:ascii="Verdana" w:hAnsi="Verdana"/>
          </w:rPr>
          <w:t>www.youtube.com/watch?v=0ki4qo-Dfos</w:t>
        </w:r>
      </w:hyperlink>
    </w:p>
    <w:p w:rsidR="004D6379" w:rsidRDefault="004D6379" w:rsidP="004D6379">
      <w:pPr>
        <w:pStyle w:val="ListParagraph"/>
        <w:rPr>
          <w:rFonts w:ascii="Verdana" w:hAnsi="Verdana"/>
        </w:rPr>
      </w:pPr>
    </w:p>
    <w:p w:rsidR="004D6379" w:rsidRDefault="004D6379" w:rsidP="004D6379">
      <w:pPr>
        <w:pStyle w:val="ListParagraph"/>
        <w:rPr>
          <w:rFonts w:ascii="Verdana" w:hAnsi="Verdana"/>
          <w:u w:val="single"/>
        </w:rPr>
      </w:pPr>
      <w:r>
        <w:rPr>
          <w:rFonts w:ascii="Verdana" w:hAnsi="Verdana"/>
          <w:u w:val="single"/>
        </w:rPr>
        <w:t>Sound and Fury: 6 Years Later</w:t>
      </w:r>
    </w:p>
    <w:p w:rsidR="004D6379" w:rsidRPr="002C1027" w:rsidRDefault="004D6379" w:rsidP="004D6379">
      <w:pPr>
        <w:pStyle w:val="ListParagraph"/>
        <w:rPr>
          <w:rFonts w:ascii="Verdana" w:hAnsi="Verdana"/>
        </w:rPr>
      </w:pPr>
      <w:r>
        <w:rPr>
          <w:rFonts w:ascii="Verdana" w:hAnsi="Verdana"/>
          <w:u w:val="single"/>
        </w:rPr>
        <w:softHyphen/>
      </w:r>
      <w:r>
        <w:rPr>
          <w:rFonts w:ascii="Verdana" w:hAnsi="Verdana"/>
        </w:rPr>
        <w:tab/>
      </w:r>
      <w:hyperlink r:id="rId10" w:history="1">
        <w:r w:rsidRPr="006D4E4C">
          <w:rPr>
            <w:rStyle w:val="Hyperlink"/>
            <w:rFonts w:ascii="Verdana" w:hAnsi="Verdana"/>
          </w:rPr>
          <w:t>http://www.youtube.com/watch?v=uKCuoESmLpk</w:t>
        </w:r>
      </w:hyperlink>
      <w:r>
        <w:rPr>
          <w:rFonts w:ascii="Verdana" w:hAnsi="Verdana"/>
        </w:rPr>
        <w:t xml:space="preserve"> </w:t>
      </w:r>
    </w:p>
    <w:p w:rsidR="004D6379" w:rsidRDefault="004D6379" w:rsidP="004D6379">
      <w:pPr>
        <w:pStyle w:val="ListParagraph"/>
        <w:rPr>
          <w:rFonts w:ascii="Verdana" w:hAnsi="Verdana"/>
          <w:u w:val="single"/>
        </w:rPr>
      </w:pPr>
    </w:p>
    <w:p w:rsidR="004D6379" w:rsidRDefault="004D6379" w:rsidP="004D6379">
      <w:pPr>
        <w:pStyle w:val="ListParagraph"/>
        <w:rPr>
          <w:rFonts w:ascii="Verdana" w:hAnsi="Verdana"/>
          <w:u w:val="single"/>
        </w:rPr>
      </w:pPr>
      <w:r w:rsidRPr="009C5432">
        <w:rPr>
          <w:rFonts w:ascii="Verdana" w:hAnsi="Verdana"/>
          <w:u w:val="single"/>
        </w:rPr>
        <w:t xml:space="preserve">The Heather World: Heather Artinian at </w:t>
      </w:r>
      <w:proofErr w:type="spellStart"/>
      <w:r w:rsidRPr="009C5432">
        <w:rPr>
          <w:rFonts w:ascii="Verdana" w:hAnsi="Verdana"/>
          <w:u w:val="single"/>
        </w:rPr>
        <w:t>TEDxGeorgetown</w:t>
      </w:r>
      <w:proofErr w:type="spellEnd"/>
    </w:p>
    <w:p w:rsidR="004D6379" w:rsidRDefault="004D6379" w:rsidP="004D6379">
      <w:pPr>
        <w:pStyle w:val="ListParagraph"/>
        <w:rPr>
          <w:rFonts w:ascii="Verdana" w:hAnsi="Verdana"/>
        </w:rPr>
      </w:pPr>
      <w:r>
        <w:rPr>
          <w:rFonts w:ascii="Verdana" w:hAnsi="Verdana"/>
        </w:rPr>
        <w:tab/>
      </w:r>
      <w:hyperlink r:id="rId11" w:history="1">
        <w:r w:rsidRPr="006D4E4C">
          <w:rPr>
            <w:rStyle w:val="Hyperlink"/>
            <w:rFonts w:ascii="Verdana" w:hAnsi="Verdana"/>
          </w:rPr>
          <w:t>http://www.youtube.com/watch?v=jhm5OaXJVMQ</w:t>
        </w:r>
      </w:hyperlink>
      <w:r>
        <w:rPr>
          <w:rFonts w:ascii="Verdana" w:hAnsi="Verdana"/>
        </w:rPr>
        <w:t xml:space="preserve">  </w:t>
      </w:r>
    </w:p>
    <w:p w:rsidR="004D6379" w:rsidRDefault="004D6379" w:rsidP="004D6379">
      <w:pPr>
        <w:pStyle w:val="ListParagraph"/>
        <w:rPr>
          <w:rFonts w:ascii="Verdana" w:hAnsi="Verdana"/>
        </w:rPr>
      </w:pPr>
    </w:p>
    <w:p w:rsidR="004D6379" w:rsidRDefault="004D6379" w:rsidP="004D6379">
      <w:pPr>
        <w:pStyle w:val="ListParagraph"/>
        <w:rPr>
          <w:rFonts w:ascii="Verdana" w:hAnsi="Verdana"/>
        </w:rPr>
      </w:pPr>
      <w:r>
        <w:rPr>
          <w:rFonts w:ascii="Verdana" w:hAnsi="Verdana"/>
        </w:rPr>
        <w:t>Immediately following each of the videos, write a reflection of your thoughts and reactions.  Then, after viewing all videos, prepare a position paper that thoroughly explains why you believe cochlear implants are a good idea or why they are a poor/bad idea.</w:t>
      </w:r>
    </w:p>
    <w:p w:rsidR="004D6379" w:rsidRPr="009C5432" w:rsidRDefault="004D6379" w:rsidP="004D6379">
      <w:pPr>
        <w:pStyle w:val="ListParagraph"/>
        <w:rPr>
          <w:rFonts w:ascii="Verdana" w:hAnsi="Verdana"/>
        </w:rPr>
      </w:pPr>
    </w:p>
    <w:p w:rsidR="004D6379" w:rsidRDefault="004D6379" w:rsidP="004D6379">
      <w:pPr>
        <w:pStyle w:val="ListParagraph"/>
        <w:rPr>
          <w:rFonts w:ascii="Verdana" w:hAnsi="Verdana"/>
          <w:u w:val="single"/>
        </w:rPr>
      </w:pPr>
      <w:r>
        <w:rPr>
          <w:rFonts w:ascii="Verdana" w:hAnsi="Verdana"/>
          <w:u w:val="single"/>
        </w:rPr>
        <w:t>Chapter 12 Objective</w:t>
      </w:r>
    </w:p>
    <w:p w:rsidR="004D6379" w:rsidRDefault="004D6379" w:rsidP="004D6379">
      <w:pPr>
        <w:pStyle w:val="ListParagraph"/>
        <w:rPr>
          <w:rFonts w:ascii="Verdana" w:hAnsi="Verdana"/>
        </w:rPr>
      </w:pPr>
      <w:r>
        <w:rPr>
          <w:rFonts w:ascii="Verdana" w:hAnsi="Verdana"/>
        </w:rPr>
        <w:tab/>
        <w:t>Define the concept of the Deaf culture.</w:t>
      </w:r>
    </w:p>
    <w:p w:rsidR="004D6379" w:rsidRDefault="004D6379" w:rsidP="004D6379">
      <w:pPr>
        <w:pStyle w:val="ListParagraph"/>
        <w:rPr>
          <w:rFonts w:ascii="Verdana" w:hAnsi="Verdana"/>
        </w:rPr>
      </w:pPr>
      <w:r>
        <w:rPr>
          <w:rFonts w:ascii="Verdana" w:hAnsi="Verdana"/>
        </w:rPr>
        <w:tab/>
        <w:t>Explain how technology benefits individuals with hearing impairments (i.e., cochlear implants).</w:t>
      </w:r>
    </w:p>
    <w:p w:rsidR="004D6379" w:rsidRDefault="004D6379" w:rsidP="004D6379">
      <w:pPr>
        <w:pStyle w:val="ListParagraph"/>
        <w:rPr>
          <w:rFonts w:ascii="Verdana" w:hAnsi="Verdana"/>
        </w:rPr>
      </w:pPr>
    </w:p>
    <w:p w:rsidR="004D6379" w:rsidRDefault="004D6379" w:rsidP="004D6379">
      <w:pPr>
        <w:pStyle w:val="ListParagraph"/>
        <w:rPr>
          <w:rFonts w:ascii="Verdana" w:hAnsi="Verdana"/>
        </w:rPr>
      </w:pPr>
      <w:r>
        <w:rPr>
          <w:rFonts w:ascii="Verdana" w:hAnsi="Verdana"/>
          <w:u w:val="single"/>
        </w:rPr>
        <w:t>CEC Standard(s)</w:t>
      </w:r>
      <w:r>
        <w:rPr>
          <w:rFonts w:ascii="Verdana" w:hAnsi="Verdana"/>
        </w:rPr>
        <w:t>: Standard 1: Learner Development and Individual Learning Differences</w:t>
      </w:r>
    </w:p>
    <w:p w:rsidR="004D6379" w:rsidRDefault="004D6379" w:rsidP="004D6379">
      <w:pPr>
        <w:pStyle w:val="ListParagraph"/>
        <w:rPr>
          <w:rFonts w:ascii="Verdana" w:hAnsi="Verdana"/>
        </w:rPr>
      </w:pPr>
      <w:r>
        <w:rPr>
          <w:rFonts w:ascii="Verdana" w:hAnsi="Verdana"/>
        </w:rPr>
        <w:tab/>
      </w:r>
      <w:r>
        <w:rPr>
          <w:rFonts w:ascii="Verdana" w:hAnsi="Verdana"/>
        </w:rPr>
        <w:tab/>
        <w:t xml:space="preserve">        Standard 6: Professional Learning and Ethical Practice</w:t>
      </w:r>
    </w:p>
    <w:p w:rsidR="004D6379" w:rsidRDefault="004D6379" w:rsidP="004D6379">
      <w:pPr>
        <w:pStyle w:val="ListParagraph"/>
        <w:rPr>
          <w:rFonts w:ascii="Verdana" w:hAnsi="Verdana"/>
        </w:rPr>
      </w:pPr>
      <w:r>
        <w:rPr>
          <w:rFonts w:ascii="Verdana" w:hAnsi="Verdana"/>
        </w:rPr>
        <w:lastRenderedPageBreak/>
        <w:tab/>
        <w:t>Standard 1.0: Beginning special education professionals understand how exceptionalities may interact with development and learning and use this knowledge to provide meaningful and challenging learning experiences for individuals with exceptionalities.</w:t>
      </w:r>
    </w:p>
    <w:p w:rsidR="004D6379" w:rsidRDefault="004D6379" w:rsidP="004D6379">
      <w:pPr>
        <w:pStyle w:val="ListParagraph"/>
        <w:rPr>
          <w:rFonts w:ascii="Verdana" w:hAnsi="Verdana"/>
        </w:rPr>
      </w:pPr>
      <w:r>
        <w:rPr>
          <w:rFonts w:ascii="Verdana" w:hAnsi="Verdana"/>
        </w:rPr>
        <w:tab/>
        <w:t>Standard 6.2: Beginning special education professionals understand how foundational knowledge and current issues influence professional practice.</w:t>
      </w:r>
    </w:p>
    <w:p w:rsidR="004D6379" w:rsidRDefault="004D6379" w:rsidP="004D6379">
      <w:pPr>
        <w:pStyle w:val="ListParagraph"/>
        <w:rPr>
          <w:rFonts w:ascii="Verdana" w:hAnsi="Verdana"/>
        </w:rPr>
      </w:pPr>
    </w:p>
    <w:p w:rsidR="004D6379" w:rsidRDefault="004D6379" w:rsidP="004D6379">
      <w:pPr>
        <w:pStyle w:val="ListParagraph"/>
        <w:rPr>
          <w:rFonts w:ascii="Verdana" w:hAnsi="Verdana"/>
          <w:u w:val="single"/>
        </w:rPr>
      </w:pPr>
      <w:r>
        <w:rPr>
          <w:rFonts w:ascii="Verdana" w:hAnsi="Verdana"/>
          <w:u w:val="single"/>
        </w:rPr>
        <w:t>PRAXIS II: Education of Exceptional Students: Core Content Knowledge</w:t>
      </w:r>
    </w:p>
    <w:p w:rsidR="004D6379" w:rsidRDefault="004D6379" w:rsidP="004D6379">
      <w:pPr>
        <w:pStyle w:val="ListParagraph"/>
        <w:numPr>
          <w:ilvl w:val="0"/>
          <w:numId w:val="46"/>
        </w:numPr>
        <w:spacing w:after="200" w:line="276" w:lineRule="auto"/>
        <w:contextualSpacing/>
        <w:rPr>
          <w:rFonts w:ascii="Verdana" w:hAnsi="Verdana"/>
        </w:rPr>
      </w:pPr>
      <w:r>
        <w:rPr>
          <w:rFonts w:ascii="Verdana" w:hAnsi="Verdana"/>
        </w:rPr>
        <w:t>Topic I: Understanding Exceptionalities</w:t>
      </w:r>
    </w:p>
    <w:p w:rsidR="004D6379" w:rsidRDefault="004D6379" w:rsidP="004D6379">
      <w:pPr>
        <w:pStyle w:val="ListParagraph"/>
        <w:ind w:left="1800"/>
        <w:rPr>
          <w:rFonts w:ascii="Verdana" w:hAnsi="Verdana"/>
        </w:rPr>
      </w:pPr>
      <w:r>
        <w:rPr>
          <w:rFonts w:ascii="Verdana" w:hAnsi="Verdana"/>
        </w:rPr>
        <w:t xml:space="preserve">A. </w:t>
      </w:r>
      <w:r w:rsidRPr="008F7A1F">
        <w:rPr>
          <w:rFonts w:ascii="Verdana" w:hAnsi="Verdana"/>
        </w:rPr>
        <w:t>Human development and behavior as related to students with disabilities</w:t>
      </w:r>
    </w:p>
    <w:p w:rsidR="004D6379" w:rsidRPr="00007EC8" w:rsidRDefault="004D6379" w:rsidP="004D6379">
      <w:pPr>
        <w:pStyle w:val="ListParagraph"/>
        <w:ind w:left="2160"/>
        <w:rPr>
          <w:rFonts w:ascii="Verdana" w:hAnsi="Verdana"/>
        </w:rPr>
      </w:pPr>
      <w:r>
        <w:rPr>
          <w:rFonts w:ascii="Verdana" w:hAnsi="Verdana"/>
        </w:rPr>
        <w:t xml:space="preserve">4. </w:t>
      </w:r>
      <w:proofErr w:type="gramStart"/>
      <w:r>
        <w:rPr>
          <w:rFonts w:ascii="Verdana" w:hAnsi="Verdana"/>
        </w:rPr>
        <w:t>p</w:t>
      </w:r>
      <w:r w:rsidRPr="00007EC8">
        <w:rPr>
          <w:rFonts w:ascii="Verdana" w:hAnsi="Verdana"/>
        </w:rPr>
        <w:t>hysical</w:t>
      </w:r>
      <w:proofErr w:type="gramEnd"/>
      <w:r w:rsidRPr="00007EC8">
        <w:rPr>
          <w:rFonts w:ascii="Verdana" w:hAnsi="Verdana"/>
        </w:rPr>
        <w:t xml:space="preserve"> development, including motor and sensory</w:t>
      </w:r>
    </w:p>
    <w:p w:rsidR="004D6379" w:rsidRPr="0045324C" w:rsidRDefault="004D6379" w:rsidP="004D6379">
      <w:pPr>
        <w:pStyle w:val="ListParagraph"/>
        <w:ind w:left="3240"/>
        <w:rPr>
          <w:rFonts w:ascii="Verdana" w:hAnsi="Verdana"/>
        </w:rPr>
      </w:pPr>
    </w:p>
    <w:p w:rsidR="004D6379" w:rsidRPr="009C5432" w:rsidRDefault="004D6379" w:rsidP="004D6379">
      <w:pPr>
        <w:pStyle w:val="ListParagraph"/>
        <w:numPr>
          <w:ilvl w:val="0"/>
          <w:numId w:val="44"/>
        </w:numPr>
        <w:spacing w:after="200" w:line="276" w:lineRule="auto"/>
        <w:contextualSpacing/>
        <w:rPr>
          <w:rFonts w:ascii="Verdana" w:hAnsi="Verdana"/>
          <w:u w:val="single"/>
        </w:rPr>
      </w:pPr>
      <w:r>
        <w:rPr>
          <w:rFonts w:ascii="Verdana" w:hAnsi="Verdana"/>
        </w:rPr>
        <w:t>Young children who are deaf have difficulty with interactions during play as a result of an inefficient and/or ineffective communication system.  As stated in your text, “This suggests a need to develop communication skills within the hearing peer group and among all teachers if children placed in inclusive classroom settings are to avoid social isolation”(</w:t>
      </w:r>
      <w:proofErr w:type="spellStart"/>
      <w:r>
        <w:rPr>
          <w:rFonts w:ascii="Verdana" w:hAnsi="Verdana"/>
        </w:rPr>
        <w:t>Gargiulo</w:t>
      </w:r>
      <w:proofErr w:type="spellEnd"/>
      <w:r>
        <w:rPr>
          <w:rFonts w:ascii="Verdana" w:hAnsi="Verdana"/>
        </w:rPr>
        <w:t>, 2014).</w:t>
      </w:r>
    </w:p>
    <w:p w:rsidR="004D6379" w:rsidRDefault="004D6379" w:rsidP="004D6379">
      <w:pPr>
        <w:pStyle w:val="ListParagraph"/>
        <w:rPr>
          <w:rFonts w:ascii="Verdana" w:hAnsi="Verdana"/>
        </w:rPr>
      </w:pPr>
    </w:p>
    <w:p w:rsidR="004D6379" w:rsidRDefault="004D6379" w:rsidP="004D6379">
      <w:pPr>
        <w:pStyle w:val="ListParagraph"/>
        <w:rPr>
          <w:rFonts w:ascii="Verdana" w:hAnsi="Verdana"/>
        </w:rPr>
      </w:pPr>
      <w:r>
        <w:rPr>
          <w:rFonts w:ascii="Verdana" w:hAnsi="Verdana"/>
        </w:rPr>
        <w:t>Complete an internet search to identify a variety of sites which include materials that might be useful for the development of play opportunities between students with hearing impairments and their hearing peer group.</w:t>
      </w:r>
    </w:p>
    <w:p w:rsidR="004D6379" w:rsidRDefault="004D6379" w:rsidP="004D6379">
      <w:pPr>
        <w:pStyle w:val="ListParagraph"/>
        <w:rPr>
          <w:rFonts w:ascii="Verdana" w:hAnsi="Verdana"/>
        </w:rPr>
      </w:pPr>
      <w:r>
        <w:rPr>
          <w:rFonts w:ascii="Verdana" w:hAnsi="Verdana"/>
        </w:rPr>
        <w:t>Begin your search at the “Differently-Abled” portion of the Toys R Us website.</w:t>
      </w:r>
    </w:p>
    <w:p w:rsidR="004D6379" w:rsidRDefault="004D6379" w:rsidP="004D6379">
      <w:pPr>
        <w:pStyle w:val="ListParagraph"/>
        <w:rPr>
          <w:rFonts w:ascii="Verdana" w:hAnsi="Verdana"/>
        </w:rPr>
      </w:pPr>
    </w:p>
    <w:p w:rsidR="004D6379" w:rsidRDefault="004D6379" w:rsidP="004D6379">
      <w:pPr>
        <w:pStyle w:val="ListParagraph"/>
        <w:rPr>
          <w:rFonts w:ascii="Verdana" w:hAnsi="Verdana"/>
        </w:rPr>
      </w:pPr>
      <w:hyperlink r:id="rId12" w:history="1">
        <w:r w:rsidRPr="006D4E4C">
          <w:rPr>
            <w:rStyle w:val="Hyperlink"/>
            <w:rFonts w:ascii="Verdana" w:hAnsi="Verdana"/>
          </w:rPr>
          <w:t>www.toysrus.com/DifferentlyAbled</w:t>
        </w:r>
      </w:hyperlink>
      <w:r>
        <w:rPr>
          <w:rFonts w:ascii="Verdana" w:hAnsi="Verdana"/>
        </w:rPr>
        <w:t xml:space="preserve"> </w:t>
      </w:r>
    </w:p>
    <w:p w:rsidR="004D6379" w:rsidRDefault="004D6379" w:rsidP="004D6379">
      <w:pPr>
        <w:pStyle w:val="ListParagraph"/>
        <w:rPr>
          <w:rFonts w:ascii="Verdana" w:hAnsi="Verdana"/>
        </w:rPr>
      </w:pPr>
    </w:p>
    <w:p w:rsidR="004D6379" w:rsidRDefault="004D6379" w:rsidP="004D6379">
      <w:pPr>
        <w:pStyle w:val="ListParagraph"/>
        <w:rPr>
          <w:rFonts w:ascii="Verdana" w:hAnsi="Verdana"/>
        </w:rPr>
      </w:pPr>
      <w:r>
        <w:rPr>
          <w:rFonts w:ascii="Verdana" w:hAnsi="Verdana"/>
        </w:rPr>
        <w:t>Prepare a list of 8-10 sites, (include the site URL in the list), and identify specific information/materials from each site that you deem appropriate to use as you develop play opportunities for young children who are developing communication skills.</w:t>
      </w:r>
    </w:p>
    <w:p w:rsidR="004D6379" w:rsidRDefault="004D6379" w:rsidP="004D6379">
      <w:pPr>
        <w:pStyle w:val="ListParagraph"/>
        <w:rPr>
          <w:rFonts w:ascii="Verdana" w:hAnsi="Verdana"/>
        </w:rPr>
      </w:pPr>
    </w:p>
    <w:p w:rsidR="004D6379" w:rsidRDefault="004D6379" w:rsidP="004D6379">
      <w:pPr>
        <w:pStyle w:val="ListParagraph"/>
        <w:rPr>
          <w:rFonts w:ascii="Verdana" w:hAnsi="Verdana"/>
        </w:rPr>
      </w:pPr>
      <w:r>
        <w:rPr>
          <w:rFonts w:ascii="Verdana" w:hAnsi="Verdana"/>
        </w:rPr>
        <w:lastRenderedPageBreak/>
        <w:t>Additional sites you might find helpful:</w:t>
      </w:r>
    </w:p>
    <w:p w:rsidR="004D6379" w:rsidRDefault="004D6379" w:rsidP="004D6379">
      <w:pPr>
        <w:pStyle w:val="ListParagraph"/>
        <w:rPr>
          <w:rFonts w:ascii="Verdana" w:hAnsi="Verdana"/>
        </w:rPr>
      </w:pPr>
      <w:r>
        <w:rPr>
          <w:rFonts w:ascii="Verdana" w:hAnsi="Verdana"/>
        </w:rPr>
        <w:tab/>
      </w:r>
      <w:hyperlink r:id="rId13" w:history="1">
        <w:r w:rsidRPr="006D4E4C">
          <w:rPr>
            <w:rStyle w:val="Hyperlink"/>
            <w:rFonts w:ascii="Verdana" w:hAnsi="Verdana"/>
          </w:rPr>
          <w:t>www.fatbraintoys.com/special_needs/hearing_impairment.cfm</w:t>
        </w:r>
      </w:hyperlink>
    </w:p>
    <w:p w:rsidR="004D6379" w:rsidRDefault="004D6379" w:rsidP="004D6379">
      <w:pPr>
        <w:pStyle w:val="ListParagraph"/>
        <w:rPr>
          <w:rFonts w:ascii="Verdana" w:hAnsi="Verdana"/>
        </w:rPr>
      </w:pPr>
      <w:r>
        <w:rPr>
          <w:rFonts w:ascii="Verdana" w:hAnsi="Verdana"/>
        </w:rPr>
        <w:tab/>
      </w:r>
      <w:hyperlink r:id="rId14" w:history="1">
        <w:r w:rsidRPr="006D4E4C">
          <w:rPr>
            <w:rStyle w:val="Hyperlink"/>
            <w:rFonts w:ascii="Verdana" w:hAnsi="Verdana"/>
          </w:rPr>
          <w:t>www.gummylump.com</w:t>
        </w:r>
      </w:hyperlink>
    </w:p>
    <w:p w:rsidR="004D6379" w:rsidRPr="000B2117" w:rsidRDefault="004D6379" w:rsidP="004D6379">
      <w:pPr>
        <w:pStyle w:val="ListParagraph"/>
        <w:rPr>
          <w:rFonts w:ascii="Verdana" w:hAnsi="Verdana"/>
          <w:u w:val="single"/>
        </w:rPr>
      </w:pPr>
      <w:r>
        <w:rPr>
          <w:rFonts w:ascii="Verdana" w:hAnsi="Verdana"/>
        </w:rPr>
        <w:tab/>
      </w:r>
    </w:p>
    <w:p w:rsidR="004D6379" w:rsidRDefault="004D6379" w:rsidP="004D6379">
      <w:pPr>
        <w:pStyle w:val="ListParagraph"/>
        <w:tabs>
          <w:tab w:val="left" w:pos="3765"/>
        </w:tabs>
        <w:rPr>
          <w:rFonts w:ascii="Verdana" w:hAnsi="Verdana"/>
          <w:u w:val="single"/>
        </w:rPr>
      </w:pPr>
      <w:r>
        <w:rPr>
          <w:rFonts w:ascii="Verdana" w:hAnsi="Verdana"/>
          <w:u w:val="single"/>
        </w:rPr>
        <w:t>Chapter 12 Objective</w:t>
      </w:r>
    </w:p>
    <w:p w:rsidR="004D6379" w:rsidRDefault="004D6379" w:rsidP="004D6379">
      <w:pPr>
        <w:pStyle w:val="ListParagraph"/>
        <w:rPr>
          <w:rFonts w:ascii="Verdana" w:hAnsi="Verdana"/>
        </w:rPr>
      </w:pPr>
      <w:r>
        <w:rPr>
          <w:rFonts w:ascii="Verdana" w:hAnsi="Verdana"/>
        </w:rPr>
        <w:tab/>
        <w:t>Summarize educational ser</w:t>
      </w:r>
      <w:bookmarkStart w:id="0" w:name="_GoBack"/>
      <w:bookmarkEnd w:id="0"/>
      <w:r>
        <w:rPr>
          <w:rFonts w:ascii="Verdana" w:hAnsi="Verdana"/>
        </w:rPr>
        <w:t>vices for persons with hearing impairments across the life span.</w:t>
      </w:r>
    </w:p>
    <w:p w:rsidR="004D6379" w:rsidRDefault="004D6379" w:rsidP="004D6379">
      <w:pPr>
        <w:pStyle w:val="ListParagraph"/>
        <w:rPr>
          <w:rFonts w:ascii="Verdana" w:hAnsi="Verdana"/>
        </w:rPr>
      </w:pPr>
    </w:p>
    <w:p w:rsidR="004D6379" w:rsidRDefault="004D6379" w:rsidP="004D6379">
      <w:pPr>
        <w:pStyle w:val="ListParagraph"/>
        <w:rPr>
          <w:rFonts w:ascii="Verdana" w:hAnsi="Verdana"/>
        </w:rPr>
      </w:pPr>
      <w:r>
        <w:rPr>
          <w:rFonts w:ascii="Verdana" w:hAnsi="Verdana"/>
          <w:u w:val="single"/>
        </w:rPr>
        <w:t>CEC Standard(s)</w:t>
      </w:r>
      <w:r>
        <w:rPr>
          <w:rFonts w:ascii="Verdana" w:hAnsi="Verdana"/>
        </w:rPr>
        <w:t>: Standard 5: Instructional Planning and Strategies</w:t>
      </w:r>
    </w:p>
    <w:p w:rsidR="004D6379" w:rsidRDefault="004D6379" w:rsidP="004D6379">
      <w:pPr>
        <w:pStyle w:val="ListParagraph"/>
        <w:rPr>
          <w:rFonts w:ascii="Verdana" w:hAnsi="Verdana"/>
        </w:rPr>
      </w:pPr>
      <w:r>
        <w:rPr>
          <w:rFonts w:ascii="Verdana" w:hAnsi="Verdana"/>
        </w:rPr>
        <w:tab/>
        <w:t>Standard 5.4: Beginning special education professionals use strategies to enhance language development and communication skills of individuals with exceptionalities.</w:t>
      </w:r>
    </w:p>
    <w:p w:rsidR="004D6379" w:rsidRDefault="004D6379" w:rsidP="004D6379">
      <w:pPr>
        <w:pStyle w:val="ListParagraph"/>
        <w:rPr>
          <w:rFonts w:ascii="Verdana" w:hAnsi="Verdana"/>
        </w:rPr>
      </w:pPr>
      <w:r>
        <w:rPr>
          <w:rFonts w:ascii="Verdana" w:hAnsi="Verdana"/>
        </w:rPr>
        <w:tab/>
      </w:r>
    </w:p>
    <w:p w:rsidR="004D6379" w:rsidRDefault="004D6379" w:rsidP="004D6379">
      <w:pPr>
        <w:pStyle w:val="ListParagraph"/>
        <w:rPr>
          <w:rFonts w:ascii="Verdana" w:hAnsi="Verdana"/>
          <w:u w:val="single"/>
        </w:rPr>
      </w:pPr>
      <w:r>
        <w:rPr>
          <w:rFonts w:ascii="Verdana" w:hAnsi="Verdana"/>
          <w:u w:val="single"/>
        </w:rPr>
        <w:t>PRAXIS II: Education of Exceptional Students: Core Content Knowledge</w:t>
      </w:r>
    </w:p>
    <w:p w:rsidR="004D6379" w:rsidRDefault="004D6379" w:rsidP="004D6379">
      <w:pPr>
        <w:pStyle w:val="ListParagraph"/>
        <w:numPr>
          <w:ilvl w:val="0"/>
          <w:numId w:val="46"/>
        </w:numPr>
        <w:spacing w:after="200" w:line="276" w:lineRule="auto"/>
        <w:contextualSpacing/>
        <w:rPr>
          <w:rFonts w:ascii="Verdana" w:hAnsi="Verdana"/>
        </w:rPr>
      </w:pPr>
      <w:r>
        <w:rPr>
          <w:rFonts w:ascii="Verdana" w:hAnsi="Verdana"/>
        </w:rPr>
        <w:t>Topic III: Delivery of Services to Students with Disabilities</w:t>
      </w:r>
    </w:p>
    <w:p w:rsidR="004D6379" w:rsidRDefault="004D6379" w:rsidP="004D6379">
      <w:pPr>
        <w:pStyle w:val="ListParagraph"/>
        <w:ind w:left="1800"/>
        <w:rPr>
          <w:rFonts w:ascii="Verdana" w:hAnsi="Verdana"/>
        </w:rPr>
      </w:pPr>
      <w:r>
        <w:rPr>
          <w:rFonts w:ascii="Verdana" w:hAnsi="Verdana"/>
        </w:rPr>
        <w:t xml:space="preserve">A. </w:t>
      </w:r>
      <w:r w:rsidRPr="008F7A1F">
        <w:rPr>
          <w:rFonts w:ascii="Verdana" w:hAnsi="Verdana"/>
        </w:rPr>
        <w:t>Background knowledge</w:t>
      </w:r>
    </w:p>
    <w:p w:rsidR="004D6379" w:rsidRDefault="004D6379" w:rsidP="004D6379">
      <w:pPr>
        <w:pStyle w:val="ListParagraph"/>
        <w:ind w:left="2520"/>
        <w:rPr>
          <w:rFonts w:ascii="Verdana" w:hAnsi="Verdana"/>
        </w:rPr>
      </w:pPr>
      <w:r>
        <w:rPr>
          <w:rFonts w:ascii="Verdana" w:hAnsi="Verdana"/>
        </w:rPr>
        <w:t xml:space="preserve">3. </w:t>
      </w:r>
      <w:proofErr w:type="gramStart"/>
      <w:r w:rsidRPr="008F7A1F">
        <w:rPr>
          <w:rFonts w:ascii="Verdana" w:hAnsi="Verdana"/>
        </w:rPr>
        <w:t>integrating</w:t>
      </w:r>
      <w:proofErr w:type="gramEnd"/>
      <w:r w:rsidRPr="008F7A1F">
        <w:rPr>
          <w:rFonts w:ascii="Verdana" w:hAnsi="Verdana"/>
        </w:rPr>
        <w:t xml:space="preserve"> best practices from multidisciplinary research and professional literature into the educational setting</w:t>
      </w:r>
    </w:p>
    <w:p w:rsidR="004D6379" w:rsidRDefault="004D6379" w:rsidP="004D6379">
      <w:pPr>
        <w:pStyle w:val="ListParagraph"/>
        <w:ind w:left="1800"/>
        <w:rPr>
          <w:rFonts w:ascii="Verdana" w:hAnsi="Verdana"/>
        </w:rPr>
      </w:pPr>
      <w:r>
        <w:rPr>
          <w:rFonts w:ascii="Verdana" w:hAnsi="Verdana"/>
        </w:rPr>
        <w:t xml:space="preserve">B. </w:t>
      </w:r>
      <w:r w:rsidRPr="008F7A1F">
        <w:rPr>
          <w:rFonts w:ascii="Verdana" w:hAnsi="Verdana"/>
        </w:rPr>
        <w:t>Curriculum and instruction and their implementation across the continuum of educational placements</w:t>
      </w:r>
    </w:p>
    <w:p w:rsidR="004D6379" w:rsidRDefault="004D6379" w:rsidP="004D6379">
      <w:pPr>
        <w:pStyle w:val="ListParagraph"/>
        <w:ind w:left="3240"/>
        <w:rPr>
          <w:rFonts w:ascii="Verdana" w:hAnsi="Verdana"/>
        </w:rPr>
      </w:pPr>
      <w:r>
        <w:rPr>
          <w:rFonts w:ascii="Verdana" w:hAnsi="Verdana"/>
        </w:rPr>
        <w:t xml:space="preserve">6. </w:t>
      </w:r>
      <w:proofErr w:type="gramStart"/>
      <w:r>
        <w:rPr>
          <w:rFonts w:ascii="Verdana" w:hAnsi="Verdana"/>
        </w:rPr>
        <w:t>technology</w:t>
      </w:r>
      <w:proofErr w:type="gramEnd"/>
      <w:r>
        <w:rPr>
          <w:rFonts w:ascii="Verdana" w:hAnsi="Verdana"/>
        </w:rPr>
        <w:t xml:space="preserve"> for teaching and learning</w:t>
      </w:r>
    </w:p>
    <w:p w:rsidR="004D6379" w:rsidRDefault="004D6379" w:rsidP="004D6379">
      <w:pPr>
        <w:pStyle w:val="ListParagraph"/>
        <w:ind w:left="1800"/>
        <w:rPr>
          <w:rFonts w:ascii="Verdana" w:hAnsi="Verdana"/>
        </w:rPr>
      </w:pPr>
      <w:r>
        <w:rPr>
          <w:rFonts w:ascii="Verdana" w:hAnsi="Verdana"/>
        </w:rPr>
        <w:t>D. Structuring and managing the learning environment</w:t>
      </w:r>
    </w:p>
    <w:p w:rsidR="004D6379" w:rsidRDefault="004D6379" w:rsidP="004D6379">
      <w:pPr>
        <w:pStyle w:val="ListParagraph"/>
        <w:ind w:left="2520"/>
        <w:rPr>
          <w:rFonts w:ascii="Verdana" w:hAnsi="Verdana"/>
        </w:rPr>
      </w:pPr>
    </w:p>
    <w:p w:rsidR="004D6379" w:rsidRPr="00B316DD" w:rsidRDefault="004D6379" w:rsidP="004D6379">
      <w:pPr>
        <w:pStyle w:val="ListParagraph"/>
        <w:numPr>
          <w:ilvl w:val="0"/>
          <w:numId w:val="44"/>
        </w:numPr>
        <w:spacing w:after="200" w:line="276" w:lineRule="auto"/>
        <w:contextualSpacing/>
        <w:rPr>
          <w:rFonts w:ascii="Verdana" w:hAnsi="Verdana"/>
        </w:rPr>
      </w:pPr>
      <w:r w:rsidRPr="00B316DD">
        <w:rPr>
          <w:rFonts w:ascii="Verdana" w:hAnsi="Verdana"/>
        </w:rPr>
        <w:t xml:space="preserve">Explore the following websites and take note of the resources each provides.  Then, use the sites to participate in their respective hearing loss simulation activities.  </w:t>
      </w:r>
      <w:r w:rsidRPr="00B316DD">
        <w:rPr>
          <w:rFonts w:ascii="Verdana" w:hAnsi="Verdana"/>
        </w:rPr>
        <w:tab/>
      </w:r>
    </w:p>
    <w:p w:rsidR="004D6379" w:rsidRDefault="004D6379" w:rsidP="004D6379">
      <w:pPr>
        <w:rPr>
          <w:rFonts w:ascii="Verdana" w:hAnsi="Verdana"/>
        </w:rPr>
      </w:pPr>
      <w:r w:rsidRPr="004A7094">
        <w:rPr>
          <w:rFonts w:ascii="Verdana" w:hAnsi="Verdana"/>
        </w:rPr>
        <w:tab/>
      </w:r>
      <w:hyperlink r:id="rId15" w:history="1">
        <w:r w:rsidRPr="006D4E4C">
          <w:rPr>
            <w:rStyle w:val="Hyperlink"/>
            <w:rFonts w:ascii="Verdana" w:hAnsi="Verdana"/>
          </w:rPr>
          <w:t>www.starkey.com/hearing-loss-simulator</w:t>
        </w:r>
      </w:hyperlink>
      <w:r>
        <w:rPr>
          <w:rFonts w:ascii="Verdana" w:hAnsi="Verdana"/>
        </w:rPr>
        <w:t xml:space="preserve"> </w:t>
      </w:r>
    </w:p>
    <w:p w:rsidR="004D6379" w:rsidRDefault="004D6379" w:rsidP="004D6379">
      <w:pPr>
        <w:ind w:left="720" w:hanging="630"/>
        <w:rPr>
          <w:rFonts w:ascii="Verdana" w:hAnsi="Verdana"/>
        </w:rPr>
      </w:pPr>
      <w:r>
        <w:rPr>
          <w:rFonts w:ascii="Verdana" w:hAnsi="Verdana"/>
        </w:rPr>
        <w:tab/>
      </w:r>
      <w:hyperlink r:id="rId16" w:history="1">
        <w:r w:rsidRPr="006D4E4C">
          <w:rPr>
            <w:rStyle w:val="Hyperlink"/>
            <w:rFonts w:ascii="Verdana" w:hAnsi="Verdana"/>
          </w:rPr>
          <w:t>www.hearinglikeme.com/facts/what-hearing-loss/hearing-loss-simulator-understanding-mild-and-moderate-hearing-loss</w:t>
        </w:r>
      </w:hyperlink>
      <w:r>
        <w:rPr>
          <w:rFonts w:ascii="Verdana" w:hAnsi="Verdana"/>
        </w:rPr>
        <w:t xml:space="preserve"> </w:t>
      </w:r>
    </w:p>
    <w:p w:rsidR="004D6379" w:rsidRDefault="004D6379" w:rsidP="004D6379">
      <w:pPr>
        <w:ind w:left="720" w:hanging="630"/>
        <w:rPr>
          <w:rFonts w:ascii="Verdana" w:hAnsi="Verdana"/>
        </w:rPr>
      </w:pPr>
      <w:r>
        <w:rPr>
          <w:rFonts w:ascii="Verdana" w:hAnsi="Verdana"/>
        </w:rPr>
        <w:tab/>
      </w:r>
      <w:hyperlink r:id="rId17" w:history="1">
        <w:r w:rsidRPr="006D4E4C">
          <w:rPr>
            <w:rStyle w:val="Hyperlink"/>
            <w:rFonts w:ascii="Verdana" w:hAnsi="Verdana"/>
          </w:rPr>
          <w:t>http://facstaff.uww.edu/bradleys/radio/hlsimulation</w:t>
        </w:r>
      </w:hyperlink>
      <w:r>
        <w:rPr>
          <w:rFonts w:ascii="Verdana" w:hAnsi="Verdana"/>
        </w:rPr>
        <w:t xml:space="preserve"> </w:t>
      </w:r>
    </w:p>
    <w:p w:rsidR="004D6379" w:rsidRDefault="004D6379" w:rsidP="004D6379">
      <w:pPr>
        <w:ind w:left="720" w:hanging="630"/>
        <w:rPr>
          <w:rFonts w:ascii="Verdana" w:hAnsi="Verdana"/>
        </w:rPr>
      </w:pPr>
      <w:r>
        <w:rPr>
          <w:rFonts w:ascii="Verdana" w:hAnsi="Verdana"/>
        </w:rPr>
        <w:tab/>
        <w:t xml:space="preserve">Once you have experienced each of the simulation activities, explain your reactions to the diverse levels of hearing loss presented.  What </w:t>
      </w:r>
      <w:r>
        <w:rPr>
          <w:rFonts w:ascii="Verdana" w:hAnsi="Verdana"/>
        </w:rPr>
        <w:lastRenderedPageBreak/>
        <w:t xml:space="preserve">impact did the simulation activity have on your efforts to participate?  Did you experience an emotional or physical reaction?  How might this activity impact what you do in your own classroom, which might include both students with and without hearing loss? </w:t>
      </w:r>
    </w:p>
    <w:p w:rsidR="004D6379" w:rsidRDefault="004D6379" w:rsidP="004D6379">
      <w:pPr>
        <w:pStyle w:val="ListParagraph"/>
        <w:tabs>
          <w:tab w:val="left" w:pos="3765"/>
        </w:tabs>
        <w:rPr>
          <w:rFonts w:ascii="Verdana" w:hAnsi="Verdana"/>
        </w:rPr>
      </w:pPr>
      <w:r>
        <w:rPr>
          <w:rFonts w:ascii="Verdana" w:hAnsi="Verdana"/>
          <w:u w:val="single"/>
        </w:rPr>
        <w:t>Chapter 12 Objective</w:t>
      </w:r>
    </w:p>
    <w:p w:rsidR="004D6379" w:rsidRDefault="004D6379" w:rsidP="004D6379">
      <w:pPr>
        <w:pStyle w:val="ListParagraph"/>
        <w:rPr>
          <w:rFonts w:ascii="Verdana" w:hAnsi="Verdana"/>
        </w:rPr>
      </w:pPr>
      <w:r>
        <w:rPr>
          <w:rFonts w:ascii="Verdana" w:hAnsi="Verdana"/>
        </w:rPr>
        <w:tab/>
        <w:t>Define hearing impairment, deaf, and hard of hearing.</w:t>
      </w:r>
    </w:p>
    <w:p w:rsidR="004D6379" w:rsidRPr="0090615C" w:rsidRDefault="004D6379" w:rsidP="004D6379">
      <w:pPr>
        <w:pStyle w:val="ListParagraph"/>
        <w:rPr>
          <w:rFonts w:ascii="Verdana" w:hAnsi="Verdana"/>
        </w:rPr>
      </w:pPr>
    </w:p>
    <w:p w:rsidR="004D6379" w:rsidRDefault="004D6379" w:rsidP="004D6379">
      <w:pPr>
        <w:pStyle w:val="ListParagraph"/>
        <w:rPr>
          <w:rFonts w:ascii="Verdana" w:hAnsi="Verdana"/>
        </w:rPr>
      </w:pPr>
      <w:r>
        <w:rPr>
          <w:rFonts w:ascii="Verdana" w:hAnsi="Verdana"/>
          <w:u w:val="single"/>
        </w:rPr>
        <w:t>CEC Standard(s)</w:t>
      </w:r>
      <w:r>
        <w:rPr>
          <w:rFonts w:ascii="Verdana" w:hAnsi="Verdana"/>
        </w:rPr>
        <w:t>: Standard 1: Learner Development and Individual Learning Differences</w:t>
      </w:r>
    </w:p>
    <w:p w:rsidR="004D6379" w:rsidRDefault="004D6379" w:rsidP="004D6379">
      <w:pPr>
        <w:pStyle w:val="ListParagraph"/>
        <w:rPr>
          <w:rFonts w:ascii="Verdana" w:hAnsi="Verdana"/>
        </w:rPr>
      </w:pPr>
      <w:r>
        <w:rPr>
          <w:rFonts w:ascii="Verdana" w:hAnsi="Verdana"/>
        </w:rPr>
        <w:tab/>
        <w:t>Standard 1.2: Beginning special education professionals use understanding of development and individual differences to respond to the needs of individuals with exceptionalities.</w:t>
      </w:r>
    </w:p>
    <w:p w:rsidR="004D6379" w:rsidRDefault="004D6379" w:rsidP="004D6379">
      <w:pPr>
        <w:spacing w:after="0"/>
        <w:ind w:left="720" w:hanging="634"/>
        <w:rPr>
          <w:rFonts w:ascii="Verdana" w:hAnsi="Verdana"/>
        </w:rPr>
      </w:pPr>
      <w:r>
        <w:rPr>
          <w:rFonts w:ascii="Verdana" w:hAnsi="Verdana"/>
        </w:rPr>
        <w:tab/>
      </w:r>
      <w:r>
        <w:rPr>
          <w:rFonts w:ascii="Verdana" w:hAnsi="Verdana"/>
          <w:u w:val="single"/>
        </w:rPr>
        <w:t>PRAXIS II: Education of Exceptional Students: Core Content Knowledge</w:t>
      </w:r>
    </w:p>
    <w:p w:rsidR="004D6379" w:rsidRDefault="004D6379" w:rsidP="004D6379">
      <w:pPr>
        <w:pStyle w:val="ListParagraph"/>
        <w:numPr>
          <w:ilvl w:val="0"/>
          <w:numId w:val="46"/>
        </w:numPr>
        <w:spacing w:after="0"/>
        <w:contextualSpacing/>
        <w:rPr>
          <w:rFonts w:ascii="Verdana" w:hAnsi="Verdana"/>
        </w:rPr>
      </w:pPr>
      <w:r>
        <w:rPr>
          <w:rFonts w:ascii="Verdana" w:hAnsi="Verdana"/>
        </w:rPr>
        <w:t>Topic I: Understanding Exceptionalities</w:t>
      </w:r>
    </w:p>
    <w:p w:rsidR="004D6379" w:rsidRDefault="004D6379" w:rsidP="004D6379">
      <w:pPr>
        <w:pStyle w:val="ListParagraph"/>
        <w:spacing w:after="0"/>
        <w:ind w:left="1800"/>
        <w:rPr>
          <w:rFonts w:ascii="Verdana" w:hAnsi="Verdana"/>
        </w:rPr>
      </w:pPr>
      <w:r>
        <w:rPr>
          <w:rFonts w:ascii="Verdana" w:hAnsi="Verdana"/>
        </w:rPr>
        <w:t xml:space="preserve">B. </w:t>
      </w:r>
      <w:r w:rsidRPr="00905B24">
        <w:rPr>
          <w:rFonts w:ascii="Verdana" w:hAnsi="Verdana"/>
        </w:rPr>
        <w:t>Characteristi</w:t>
      </w:r>
      <w:r>
        <w:rPr>
          <w:rFonts w:ascii="Verdana" w:hAnsi="Verdana"/>
        </w:rPr>
        <w:t>cs of students with disabilities</w:t>
      </w:r>
    </w:p>
    <w:p w:rsidR="004D6379" w:rsidRPr="00B316DD" w:rsidRDefault="004D6379" w:rsidP="004D6379">
      <w:pPr>
        <w:pStyle w:val="ListParagraph"/>
        <w:spacing w:after="0"/>
        <w:ind w:left="1800"/>
        <w:rPr>
          <w:rFonts w:ascii="Verdana" w:hAnsi="Verdana"/>
        </w:rPr>
      </w:pPr>
      <w:r>
        <w:rPr>
          <w:rFonts w:ascii="Verdana" w:hAnsi="Verdana"/>
        </w:rPr>
        <w:tab/>
      </w:r>
      <w:r>
        <w:rPr>
          <w:rFonts w:ascii="Verdana" w:hAnsi="Verdana"/>
        </w:rPr>
        <w:tab/>
        <w:t xml:space="preserve">3. </w:t>
      </w:r>
      <w:proofErr w:type="gramStart"/>
      <w:r>
        <w:rPr>
          <w:rFonts w:ascii="Verdana" w:hAnsi="Verdana"/>
        </w:rPr>
        <w:t>genetic</w:t>
      </w:r>
      <w:proofErr w:type="gramEnd"/>
      <w:r>
        <w:rPr>
          <w:rFonts w:ascii="Verdana" w:hAnsi="Verdana"/>
        </w:rPr>
        <w:t>, medical, motor, sensory, and chronological age factors</w:t>
      </w:r>
    </w:p>
    <w:p w:rsidR="004D6379" w:rsidRPr="00B316DD" w:rsidRDefault="004D6379" w:rsidP="004D6379">
      <w:pPr>
        <w:ind w:left="720" w:hanging="630"/>
        <w:rPr>
          <w:rFonts w:ascii="Verdana" w:hAnsi="Verdana"/>
        </w:rPr>
      </w:pPr>
    </w:p>
    <w:p w:rsidR="004D6379" w:rsidRPr="00B316DD" w:rsidRDefault="004D6379" w:rsidP="004D6379">
      <w:pPr>
        <w:ind w:left="720" w:hanging="630"/>
        <w:rPr>
          <w:rFonts w:ascii="Verdana" w:hAnsi="Verdana"/>
        </w:rPr>
      </w:pPr>
    </w:p>
    <w:p w:rsidR="00542CC3" w:rsidRPr="00A44E55" w:rsidRDefault="00542CC3" w:rsidP="004D6379">
      <w:pPr>
        <w:pStyle w:val="Heading1"/>
      </w:pPr>
    </w:p>
    <w:sectPr w:rsidR="00542CC3" w:rsidRPr="00A44E55" w:rsidSect="00E14F09">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29410C"/>
    <w:multiLevelType w:val="hybridMultilevel"/>
    <w:tmpl w:val="5C34A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17A58E0"/>
    <w:multiLevelType w:val="hybridMultilevel"/>
    <w:tmpl w:val="7F9AB2E4"/>
    <w:lvl w:ilvl="0" w:tplc="04090001">
      <w:start w:val="1"/>
      <w:numFmt w:val="bullet"/>
      <w:lvlText w:val=""/>
      <w:lvlJc w:val="left"/>
      <w:pPr>
        <w:ind w:left="1890" w:hanging="360"/>
      </w:pPr>
      <w:rPr>
        <w:rFonts w:ascii="Symbol" w:hAnsi="Symbol"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nsid w:val="01BB209F"/>
    <w:multiLevelType w:val="hybridMultilevel"/>
    <w:tmpl w:val="09E2634C"/>
    <w:lvl w:ilvl="0" w:tplc="04090001">
      <w:start w:val="1"/>
      <w:numFmt w:val="bullet"/>
      <w:lvlText w:val=""/>
      <w:lvlJc w:val="left"/>
      <w:pPr>
        <w:ind w:left="1800" w:hanging="360"/>
      </w:pPr>
      <w:rPr>
        <w:rFonts w:ascii="Symbol" w:hAnsi="Symbol" w:hint="default"/>
      </w:rPr>
    </w:lvl>
    <w:lvl w:ilvl="1" w:tplc="804428A8">
      <w:start w:val="1"/>
      <w:numFmt w:val="upperLetter"/>
      <w:lvlText w:val="%2."/>
      <w:lvlJc w:val="left"/>
      <w:pPr>
        <w:ind w:left="2700" w:hanging="360"/>
      </w:pPr>
      <w:rPr>
        <w:rFonts w:ascii="Verdana" w:eastAsiaTheme="minorHAnsi" w:hAnsi="Verdana" w:cstheme="minorBidi"/>
      </w:rPr>
    </w:lvl>
    <w:lvl w:ilvl="2" w:tplc="0409000F">
      <w:start w:val="1"/>
      <w:numFmt w:val="decimal"/>
      <w:lvlText w:val="%3."/>
      <w:lvlJc w:val="left"/>
      <w:pPr>
        <w:ind w:left="3240" w:hanging="360"/>
      </w:pPr>
      <w:rPr>
        <w:rFont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07167CCB"/>
    <w:multiLevelType w:val="hybridMultilevel"/>
    <w:tmpl w:val="03CC073A"/>
    <w:lvl w:ilvl="0" w:tplc="3370D8C8">
      <w:start w:val="3"/>
      <w:numFmt w:val="upperLetter"/>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8">
    <w:nsid w:val="080025B3"/>
    <w:multiLevelType w:val="hybridMultilevel"/>
    <w:tmpl w:val="1180BE28"/>
    <w:lvl w:ilvl="0" w:tplc="8BBAEF50">
      <w:start w:val="4"/>
      <w:numFmt w:val="decimal"/>
      <w:lvlText w:val="%1."/>
      <w:lvlJc w:val="left"/>
      <w:pPr>
        <w:ind w:left="2880" w:hanging="360"/>
      </w:pPr>
      <w:rPr>
        <w:rFonts w:hint="default"/>
      </w:rPr>
    </w:lvl>
    <w:lvl w:ilvl="1" w:tplc="04090019">
      <w:start w:val="1"/>
      <w:numFmt w:val="lowerLetter"/>
      <w:lvlText w:val="%2."/>
      <w:lvlJc w:val="left"/>
      <w:pPr>
        <w:ind w:left="4050" w:hanging="360"/>
      </w:pPr>
    </w:lvl>
    <w:lvl w:ilvl="2" w:tplc="9CA860C6">
      <w:start w:val="1"/>
      <w:numFmt w:val="decimal"/>
      <w:lvlText w:val="%3."/>
      <w:lvlJc w:val="right"/>
      <w:pPr>
        <w:ind w:left="2880" w:hanging="180"/>
      </w:pPr>
      <w:rPr>
        <w:rFonts w:ascii="Verdana" w:eastAsiaTheme="minorHAnsi" w:hAnsi="Verdana" w:cstheme="minorBidi"/>
      </w:rPr>
    </w:lvl>
    <w:lvl w:ilvl="3" w:tplc="0409000F">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9">
    <w:nsid w:val="098D04A5"/>
    <w:multiLevelType w:val="hybridMultilevel"/>
    <w:tmpl w:val="88FEDE4E"/>
    <w:lvl w:ilvl="0" w:tplc="174070AA">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33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9B0088"/>
    <w:multiLevelType w:val="hybridMultilevel"/>
    <w:tmpl w:val="B21AFF62"/>
    <w:lvl w:ilvl="0" w:tplc="04090001">
      <w:start w:val="1"/>
      <w:numFmt w:val="bullet"/>
      <w:lvlText w:val=""/>
      <w:lvlJc w:val="left"/>
      <w:pPr>
        <w:ind w:left="2250" w:hanging="360"/>
      </w:pPr>
      <w:rPr>
        <w:rFonts w:ascii="Symbol" w:hAnsi="Symbol" w:hint="default"/>
      </w:rPr>
    </w:lvl>
    <w:lvl w:ilvl="1" w:tplc="04090015">
      <w:start w:val="1"/>
      <w:numFmt w:val="upp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1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nsid w:val="1AB82906"/>
    <w:multiLevelType w:val="hybridMultilevel"/>
    <w:tmpl w:val="43B85F3A"/>
    <w:lvl w:ilvl="0" w:tplc="9D3A628E">
      <w:start w:val="2"/>
      <w:numFmt w:val="upperLetter"/>
      <w:lvlText w:val="%1."/>
      <w:lvlJc w:val="left"/>
      <w:pPr>
        <w:ind w:left="2880" w:hanging="360"/>
      </w:pPr>
      <w:rPr>
        <w:rFonts w:hint="default"/>
      </w:rPr>
    </w:lvl>
    <w:lvl w:ilvl="1" w:tplc="04090019">
      <w:start w:val="1"/>
      <w:numFmt w:val="lowerLetter"/>
      <w:lvlText w:val="%2."/>
      <w:lvlJc w:val="left"/>
      <w:pPr>
        <w:ind w:left="369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nsid w:val="1BC91C63"/>
    <w:multiLevelType w:val="hybridMultilevel"/>
    <w:tmpl w:val="1A5A6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2A4DEC"/>
    <w:multiLevelType w:val="hybridMultilevel"/>
    <w:tmpl w:val="3EBE7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244AAF"/>
    <w:multiLevelType w:val="hybridMultilevel"/>
    <w:tmpl w:val="8104E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0B7155"/>
    <w:multiLevelType w:val="hybridMultilevel"/>
    <w:tmpl w:val="FB544C22"/>
    <w:lvl w:ilvl="0" w:tplc="BDFCF880">
      <w:start w:val="2"/>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nsid w:val="2B63281C"/>
    <w:multiLevelType w:val="hybridMultilevel"/>
    <w:tmpl w:val="9196967A"/>
    <w:lvl w:ilvl="0" w:tplc="298AEEE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9">
    <w:nsid w:val="2BD07C49"/>
    <w:multiLevelType w:val="hybridMultilevel"/>
    <w:tmpl w:val="75246C3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0">
    <w:nsid w:val="359A0546"/>
    <w:multiLevelType w:val="hybridMultilevel"/>
    <w:tmpl w:val="00B0C624"/>
    <w:lvl w:ilvl="0" w:tplc="A288D11E">
      <w:start w:val="3"/>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nsid w:val="37364CDC"/>
    <w:multiLevelType w:val="hybridMultilevel"/>
    <w:tmpl w:val="AC7EFE8E"/>
    <w:lvl w:ilvl="0" w:tplc="04090001">
      <w:start w:val="1"/>
      <w:numFmt w:val="bullet"/>
      <w:lvlText w:val=""/>
      <w:lvlJc w:val="left"/>
      <w:pPr>
        <w:ind w:left="1800" w:hanging="360"/>
      </w:pPr>
      <w:rPr>
        <w:rFonts w:ascii="Symbol" w:hAnsi="Symbol" w:hint="default"/>
      </w:rPr>
    </w:lvl>
    <w:lvl w:ilvl="1" w:tplc="7B166A9E">
      <w:start w:val="1"/>
      <w:numFmt w:val="upperLetter"/>
      <w:lvlText w:val="%2."/>
      <w:lvlJc w:val="left"/>
      <w:pPr>
        <w:ind w:left="2520" w:hanging="360"/>
      </w:pPr>
      <w:rPr>
        <w:rFonts w:ascii="Verdana" w:eastAsiaTheme="minorHAnsi" w:hAnsi="Verdana" w:cstheme="minorBidi"/>
      </w:rPr>
    </w:lvl>
    <w:lvl w:ilvl="2" w:tplc="0409000F">
      <w:start w:val="1"/>
      <w:numFmt w:val="decimal"/>
      <w:lvlText w:val="%3."/>
      <w:lvlJc w:val="left"/>
      <w:pPr>
        <w:ind w:left="3240" w:hanging="360"/>
      </w:pPr>
      <w:rPr>
        <w:rFonts w:hint="default"/>
      </w:rPr>
    </w:lvl>
    <w:lvl w:ilvl="3" w:tplc="6784A9A0">
      <w:start w:val="1"/>
      <w:numFmt w:val="decimal"/>
      <w:lvlText w:val="%4."/>
      <w:lvlJc w:val="left"/>
      <w:pPr>
        <w:ind w:left="3330" w:hanging="360"/>
      </w:pPr>
      <w:rPr>
        <w:rFonts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38DE4C5F"/>
    <w:multiLevelType w:val="hybridMultilevel"/>
    <w:tmpl w:val="D0281106"/>
    <w:lvl w:ilvl="0" w:tplc="04090001">
      <w:start w:val="1"/>
      <w:numFmt w:val="bullet"/>
      <w:lvlText w:val=""/>
      <w:lvlJc w:val="left"/>
      <w:pPr>
        <w:ind w:left="2160" w:hanging="360"/>
      </w:pPr>
      <w:rPr>
        <w:rFonts w:ascii="Symbol" w:hAnsi="Symbol" w:hint="default"/>
      </w:rPr>
    </w:lvl>
    <w:lvl w:ilvl="1" w:tplc="900C9898">
      <w:start w:val="1"/>
      <w:numFmt w:val="upperLetter"/>
      <w:lvlText w:val="%2."/>
      <w:lvlJc w:val="left"/>
      <w:pPr>
        <w:ind w:left="2880" w:hanging="360"/>
      </w:pPr>
      <w:rPr>
        <w:rFonts w:ascii="Verdana" w:eastAsiaTheme="minorHAnsi" w:hAnsi="Verdana" w:cstheme="minorBidi"/>
      </w:rPr>
    </w:lvl>
    <w:lvl w:ilvl="2" w:tplc="38B834A0">
      <w:start w:val="1"/>
      <w:numFmt w:val="decimal"/>
      <w:lvlText w:val="%3."/>
      <w:lvlJc w:val="left"/>
      <w:pPr>
        <w:ind w:left="3600" w:hanging="360"/>
      </w:pPr>
      <w:rPr>
        <w:rFonts w:ascii="Verdana" w:eastAsiaTheme="minorHAnsi" w:hAnsi="Verdana" w:cstheme="minorBidi"/>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EE067B"/>
    <w:multiLevelType w:val="hybridMultilevel"/>
    <w:tmpl w:val="2B9EB8C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3F165D16"/>
    <w:multiLevelType w:val="hybridMultilevel"/>
    <w:tmpl w:val="A22289B4"/>
    <w:lvl w:ilvl="0" w:tplc="417244E6">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nsid w:val="3FAD7ED5"/>
    <w:multiLevelType w:val="hybridMultilevel"/>
    <w:tmpl w:val="C75CA26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EC3652C6">
      <w:start w:val="1"/>
      <w:numFmt w:val="decimal"/>
      <w:lvlText w:val="%3."/>
      <w:lvlJc w:val="left"/>
      <w:pPr>
        <w:ind w:left="3240" w:hanging="360"/>
      </w:pPr>
      <w:rPr>
        <w:rFonts w:ascii="Verdana" w:eastAsiaTheme="minorHAnsi" w:hAnsi="Verdana" w:cs="Times New Roman"/>
      </w:rPr>
    </w:lvl>
    <w:lvl w:ilvl="3" w:tplc="303A7414">
      <w:start w:val="3"/>
      <w:numFmt w:val="lowerLetter"/>
      <w:lvlText w:val="%4."/>
      <w:lvlJc w:val="left"/>
      <w:pPr>
        <w:ind w:left="3960" w:hanging="360"/>
      </w:pPr>
      <w:rPr>
        <w:rFonts w:hint="default"/>
      </w:rPr>
    </w:lvl>
    <w:lvl w:ilvl="4" w:tplc="D4C2B278">
      <w:start w:val="3"/>
      <w:numFmt w:val="upperLetter"/>
      <w:lvlText w:val="%5."/>
      <w:lvlJc w:val="left"/>
      <w:pPr>
        <w:ind w:left="4680" w:hanging="36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409D00C6"/>
    <w:multiLevelType w:val="hybridMultilevel"/>
    <w:tmpl w:val="0DA604CC"/>
    <w:lvl w:ilvl="0" w:tplc="04090001">
      <w:start w:val="1"/>
      <w:numFmt w:val="bullet"/>
      <w:lvlText w:val=""/>
      <w:lvlJc w:val="left"/>
      <w:pPr>
        <w:ind w:left="2880" w:hanging="360"/>
      </w:pPr>
      <w:rPr>
        <w:rFonts w:ascii="Symbol" w:hAnsi="Symbol" w:hint="default"/>
      </w:rPr>
    </w:lvl>
    <w:lvl w:ilvl="1" w:tplc="46B875EE">
      <w:start w:val="1"/>
      <w:numFmt w:val="upperLetter"/>
      <w:lvlText w:val="%2."/>
      <w:lvlJc w:val="left"/>
      <w:pPr>
        <w:ind w:left="3690" w:hanging="360"/>
      </w:pPr>
      <w:rPr>
        <w:rFonts w:ascii="Verdana" w:eastAsiaTheme="minorHAnsi" w:hAnsi="Verdana" w:cstheme="minorBidi"/>
      </w:rPr>
    </w:lvl>
    <w:lvl w:ilvl="2" w:tplc="0409001B">
      <w:start w:val="1"/>
      <w:numFmt w:val="lowerRoman"/>
      <w:lvlText w:val="%3."/>
      <w:lvlJc w:val="right"/>
      <w:pPr>
        <w:ind w:left="4320" w:hanging="180"/>
      </w:pPr>
    </w:lvl>
    <w:lvl w:ilvl="3" w:tplc="4758508E">
      <w:start w:val="3"/>
      <w:numFmt w:val="decimal"/>
      <w:lvlText w:val="%4."/>
      <w:lvlJc w:val="left"/>
      <w:pPr>
        <w:ind w:left="32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8">
    <w:nsid w:val="474A34C3"/>
    <w:multiLevelType w:val="hybridMultilevel"/>
    <w:tmpl w:val="909E9618"/>
    <w:lvl w:ilvl="0" w:tplc="04090001">
      <w:start w:val="1"/>
      <w:numFmt w:val="bullet"/>
      <w:lvlText w:val=""/>
      <w:lvlJc w:val="left"/>
      <w:pPr>
        <w:ind w:left="33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40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232521"/>
    <w:multiLevelType w:val="hybridMultilevel"/>
    <w:tmpl w:val="16CE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46439D"/>
    <w:multiLevelType w:val="hybridMultilevel"/>
    <w:tmpl w:val="31F4B940"/>
    <w:lvl w:ilvl="0" w:tplc="00CAC140">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nsid w:val="53CD1691"/>
    <w:multiLevelType w:val="hybridMultilevel"/>
    <w:tmpl w:val="960CD828"/>
    <w:lvl w:ilvl="0" w:tplc="781E91C4">
      <w:start w:val="5"/>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543417"/>
    <w:multiLevelType w:val="hybridMultilevel"/>
    <w:tmpl w:val="547A63FC"/>
    <w:lvl w:ilvl="0" w:tplc="04963F6A">
      <w:start w:val="5"/>
      <w:numFmt w:val="upp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35">
    <w:nsid w:val="59DA4A1B"/>
    <w:multiLevelType w:val="hybridMultilevel"/>
    <w:tmpl w:val="EB5A7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F0257F"/>
    <w:multiLevelType w:val="hybridMultilevel"/>
    <w:tmpl w:val="1B329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FF341F"/>
    <w:multiLevelType w:val="hybridMultilevel"/>
    <w:tmpl w:val="0966D9F8"/>
    <w:lvl w:ilvl="0" w:tplc="236C27EC">
      <w:start w:val="2"/>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38">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2C22AE"/>
    <w:multiLevelType w:val="hybridMultilevel"/>
    <w:tmpl w:val="F238E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4AB023D"/>
    <w:multiLevelType w:val="hybridMultilevel"/>
    <w:tmpl w:val="7E1EC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8081344"/>
    <w:multiLevelType w:val="hybridMultilevel"/>
    <w:tmpl w:val="D1A65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23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A4F61"/>
    <w:multiLevelType w:val="hybridMultilevel"/>
    <w:tmpl w:val="7D50D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2"/>
  </w:num>
  <w:num w:numId="3">
    <w:abstractNumId w:val="33"/>
  </w:num>
  <w:num w:numId="4">
    <w:abstractNumId w:val="23"/>
  </w:num>
  <w:num w:numId="5">
    <w:abstractNumId w:val="29"/>
  </w:num>
  <w:num w:numId="6">
    <w:abstractNumId w:val="10"/>
  </w:num>
  <w:num w:numId="7">
    <w:abstractNumId w:val="2"/>
  </w:num>
  <w:num w:numId="8">
    <w:abstractNumId w:val="1"/>
  </w:num>
  <w:num w:numId="9">
    <w:abstractNumId w:val="0"/>
  </w:num>
  <w:num w:numId="10">
    <w:abstractNumId w:val="3"/>
  </w:num>
  <w:num w:numId="11">
    <w:abstractNumId w:val="38"/>
  </w:num>
  <w:num w:numId="12">
    <w:abstractNumId w:val="39"/>
  </w:num>
  <w:num w:numId="13">
    <w:abstractNumId w:val="19"/>
  </w:num>
  <w:num w:numId="14">
    <w:abstractNumId w:val="26"/>
  </w:num>
  <w:num w:numId="15">
    <w:abstractNumId w:val="24"/>
  </w:num>
  <w:num w:numId="16">
    <w:abstractNumId w:val="32"/>
  </w:num>
  <w:num w:numId="17">
    <w:abstractNumId w:val="20"/>
  </w:num>
  <w:num w:numId="18">
    <w:abstractNumId w:val="43"/>
  </w:num>
  <w:num w:numId="19">
    <w:abstractNumId w:val="22"/>
  </w:num>
  <w:num w:numId="20">
    <w:abstractNumId w:val="13"/>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startOverride w:val="1"/>
    </w:lvlOverride>
    <w:lvlOverride w:ilvl="2">
      <w:startOverride w:val="1"/>
    </w:lvlOverride>
    <w:lvlOverride w:ilvl="3"/>
    <w:lvlOverride w:ilvl="4"/>
    <w:lvlOverride w:ilvl="5"/>
    <w:lvlOverride w:ilvl="6"/>
    <w:lvlOverride w:ilvl="7"/>
    <w:lvlOverride w:ilvl="8"/>
  </w:num>
  <w:num w:numId="2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5"/>
  </w:num>
  <w:num w:numId="28">
    <w:abstractNumId w:val="5"/>
  </w:num>
  <w:num w:numId="29">
    <w:abstractNumId w:val="18"/>
  </w:num>
  <w:num w:numId="30">
    <w:abstractNumId w:val="37"/>
  </w:num>
  <w:num w:numId="31">
    <w:abstractNumId w:val="36"/>
  </w:num>
  <w:num w:numId="32">
    <w:abstractNumId w:val="9"/>
  </w:num>
  <w:num w:numId="33">
    <w:abstractNumId w:val="8"/>
  </w:num>
  <w:num w:numId="34">
    <w:abstractNumId w:val="31"/>
  </w:num>
  <w:num w:numId="35">
    <w:abstractNumId w:val="17"/>
  </w:num>
  <w:num w:numId="36">
    <w:abstractNumId w:val="41"/>
  </w:num>
  <w:num w:numId="37">
    <w:abstractNumId w:val="12"/>
  </w:num>
  <w:num w:numId="38">
    <w:abstractNumId w:val="44"/>
  </w:num>
  <w:num w:numId="39">
    <w:abstractNumId w:val="30"/>
  </w:num>
  <w:num w:numId="40">
    <w:abstractNumId w:val="35"/>
  </w:num>
  <w:num w:numId="41">
    <w:abstractNumId w:val="14"/>
  </w:num>
  <w:num w:numId="42">
    <w:abstractNumId w:val="16"/>
  </w:num>
  <w:num w:numId="43">
    <w:abstractNumId w:val="4"/>
  </w:num>
  <w:num w:numId="44">
    <w:abstractNumId w:val="15"/>
  </w:num>
  <w:num w:numId="45">
    <w:abstractNumId w:val="6"/>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15EFD"/>
    <w:rsid w:val="00185227"/>
    <w:rsid w:val="001B761C"/>
    <w:rsid w:val="001E726F"/>
    <w:rsid w:val="001F7343"/>
    <w:rsid w:val="00227074"/>
    <w:rsid w:val="00272B2E"/>
    <w:rsid w:val="00273E67"/>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5474"/>
    <w:rsid w:val="00486A8A"/>
    <w:rsid w:val="004B17D5"/>
    <w:rsid w:val="004C7FAF"/>
    <w:rsid w:val="004D6379"/>
    <w:rsid w:val="00500B36"/>
    <w:rsid w:val="0053536D"/>
    <w:rsid w:val="00542CC3"/>
    <w:rsid w:val="005646CF"/>
    <w:rsid w:val="00582851"/>
    <w:rsid w:val="00593132"/>
    <w:rsid w:val="00616A17"/>
    <w:rsid w:val="006537C0"/>
    <w:rsid w:val="00661127"/>
    <w:rsid w:val="0067627F"/>
    <w:rsid w:val="00691386"/>
    <w:rsid w:val="00696D59"/>
    <w:rsid w:val="006D1107"/>
    <w:rsid w:val="006E1D22"/>
    <w:rsid w:val="0072507A"/>
    <w:rsid w:val="007557A1"/>
    <w:rsid w:val="00761723"/>
    <w:rsid w:val="00796F74"/>
    <w:rsid w:val="007B2823"/>
    <w:rsid w:val="00811EC9"/>
    <w:rsid w:val="00852986"/>
    <w:rsid w:val="00870008"/>
    <w:rsid w:val="00876836"/>
    <w:rsid w:val="0089725A"/>
    <w:rsid w:val="008978D0"/>
    <w:rsid w:val="008B339D"/>
    <w:rsid w:val="008C4617"/>
    <w:rsid w:val="008D029E"/>
    <w:rsid w:val="008E46E0"/>
    <w:rsid w:val="0090645C"/>
    <w:rsid w:val="00956287"/>
    <w:rsid w:val="00963D40"/>
    <w:rsid w:val="00974AA9"/>
    <w:rsid w:val="00987653"/>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14F09"/>
    <w:rsid w:val="00E16AE2"/>
    <w:rsid w:val="00E352E1"/>
    <w:rsid w:val="00E52712"/>
    <w:rsid w:val="00E74418"/>
    <w:rsid w:val="00EB06FD"/>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tbraintoys.com/special_needs/hearing_impairment.cf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ysrus.com/DifferentlyAbled" TargetMode="External"/><Relationship Id="rId17" Type="http://schemas.openxmlformats.org/officeDocument/2006/relationships/hyperlink" Target="http://facstaff.uww.edu/bradleys/radio/hlsimulation" TargetMode="External"/><Relationship Id="rId2" Type="http://schemas.openxmlformats.org/officeDocument/2006/relationships/numbering" Target="numbering.xml"/><Relationship Id="rId16" Type="http://schemas.openxmlformats.org/officeDocument/2006/relationships/hyperlink" Target="http://www.hearinglikeme.com/facts/what-hearing-loss/hearing-loss-simulator-understanding-mild-and-moderate-hearing-los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jhm5OaXJVMQ" TargetMode="External"/><Relationship Id="rId5" Type="http://schemas.openxmlformats.org/officeDocument/2006/relationships/settings" Target="settings.xml"/><Relationship Id="rId15" Type="http://schemas.openxmlformats.org/officeDocument/2006/relationships/hyperlink" Target="http://www.starkey.com/hearing-loss-simulator" TargetMode="External"/><Relationship Id="rId10" Type="http://schemas.openxmlformats.org/officeDocument/2006/relationships/hyperlink" Target="http://www.youtube.com/watch?v=uKCuoESmLp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youtube.com/watch?v=0ki4qo-Dfos" TargetMode="External"/><Relationship Id="rId14" Type="http://schemas.openxmlformats.org/officeDocument/2006/relationships/hyperlink" Target="http://www.gummylum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ADD8C-FF25-4953-83CC-7252487E7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660</Words>
  <Characters>5061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5710</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2016-12-29T02:03:00Z</dcterms:created>
  <dcterms:modified xsi:type="dcterms:W3CDTF">2016-12-29T02:05:00Z</dcterms:modified>
</cp:coreProperties>
</file>