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C6A" w:rsidRDefault="002E4379" w:rsidP="00447C6A">
      <w:pPr>
        <w:pStyle w:val="Title"/>
      </w:pPr>
      <w:r>
        <w:t>Web Exercise</w:t>
      </w:r>
    </w:p>
    <w:p w:rsidR="00987653" w:rsidRPr="007B18BA" w:rsidRDefault="00987653" w:rsidP="00987653">
      <w:pPr>
        <w:pStyle w:val="Heading1"/>
      </w:pPr>
      <w:r w:rsidRPr="007B18BA">
        <w:t>Chapter 10</w:t>
      </w:r>
      <w:r>
        <w:t xml:space="preserve">: </w:t>
      </w:r>
      <w:r w:rsidRPr="00987653">
        <w:t xml:space="preserve">Individuals </w:t>
      </w:r>
      <w:proofErr w:type="gramStart"/>
      <w:r w:rsidRPr="00987653">
        <w:t>With</w:t>
      </w:r>
      <w:proofErr w:type="gramEnd"/>
      <w:r w:rsidRPr="00987653">
        <w:t xml:space="preserve"> Autism Spectrum Disorders</w:t>
      </w:r>
    </w:p>
    <w:p w:rsidR="00987653" w:rsidRPr="007B18BA" w:rsidRDefault="00987653" w:rsidP="00987653">
      <w:pPr>
        <w:pStyle w:val="ListParagraph"/>
        <w:numPr>
          <w:ilvl w:val="0"/>
          <w:numId w:val="42"/>
        </w:numPr>
        <w:spacing w:after="200" w:line="276" w:lineRule="auto"/>
        <w:contextualSpacing/>
        <w:rPr>
          <w:rFonts w:ascii="Verdana" w:hAnsi="Verdana"/>
        </w:rPr>
      </w:pPr>
      <w:r w:rsidRPr="007B18BA">
        <w:rPr>
          <w:rFonts w:ascii="Verdana" w:hAnsi="Verdana"/>
        </w:rPr>
        <w:t>Explore the evolution of Autism Spectrum Disorder at the following sites.  Prepare a descriptive timeline as a visual representation of significant milestones of its evolution.</w:t>
      </w:r>
    </w:p>
    <w:p w:rsidR="00987653" w:rsidRDefault="00987653" w:rsidP="00987653">
      <w:pPr>
        <w:pStyle w:val="ListParagraph"/>
        <w:rPr>
          <w:rStyle w:val="Hyperlink"/>
          <w:rFonts w:ascii="Verdana" w:hAnsi="Verdana"/>
        </w:rPr>
      </w:pPr>
      <w:hyperlink r:id="rId9" w:history="1">
        <w:r w:rsidRPr="007B18BA">
          <w:rPr>
            <w:rStyle w:val="Hyperlink"/>
            <w:rFonts w:ascii="Verdana" w:hAnsi="Verdana"/>
          </w:rPr>
          <w:t>www.autismnow.org</w:t>
        </w:r>
      </w:hyperlink>
      <w:bookmarkStart w:id="0" w:name="_GoBack"/>
      <w:bookmarkEnd w:id="0"/>
    </w:p>
    <w:p w:rsidR="00987653" w:rsidRDefault="00987653" w:rsidP="00987653">
      <w:pPr>
        <w:pStyle w:val="ListParagraph"/>
        <w:rPr>
          <w:rStyle w:val="Hyperlink"/>
          <w:rFonts w:ascii="Verdana" w:hAnsi="Verdana"/>
        </w:rPr>
      </w:pPr>
    </w:p>
    <w:p w:rsidR="00987653" w:rsidRDefault="00987653" w:rsidP="00987653">
      <w:pPr>
        <w:pStyle w:val="ListParagraph"/>
        <w:rPr>
          <w:rStyle w:val="Hyperlink"/>
          <w:rFonts w:ascii="Verdana" w:hAnsi="Verdana"/>
        </w:rPr>
      </w:pPr>
      <w:hyperlink r:id="rId10" w:history="1">
        <w:r w:rsidRPr="007B18BA">
          <w:rPr>
            <w:rStyle w:val="Hyperlink"/>
            <w:rFonts w:ascii="Verdana" w:hAnsi="Verdana"/>
          </w:rPr>
          <w:t>www.webmd.com/brain/autism/history-of-autism</w:t>
        </w:r>
      </w:hyperlink>
    </w:p>
    <w:p w:rsidR="00987653" w:rsidRPr="007B18BA" w:rsidRDefault="00987653" w:rsidP="00987653">
      <w:pPr>
        <w:pStyle w:val="ListParagraph"/>
        <w:rPr>
          <w:rFonts w:ascii="Verdana" w:hAnsi="Verdana"/>
        </w:rPr>
      </w:pPr>
    </w:p>
    <w:p w:rsidR="00987653" w:rsidRDefault="00987653" w:rsidP="00987653">
      <w:pPr>
        <w:pStyle w:val="ListParagraph"/>
        <w:rPr>
          <w:rFonts w:ascii="Verdana" w:hAnsi="Verdana"/>
        </w:rPr>
      </w:pPr>
      <w:hyperlink r:id="rId11" w:history="1">
        <w:r w:rsidRPr="007B18BA">
          <w:rPr>
            <w:rStyle w:val="Hyperlink"/>
            <w:rFonts w:ascii="Verdana" w:hAnsi="Verdana"/>
          </w:rPr>
          <w:t>www.nimh.nih.gov/health/topics/autism-spectrum-disorders-pervasive-developmental-disorders</w:t>
        </w:r>
      </w:hyperlink>
      <w:r w:rsidRPr="007B18BA">
        <w:rPr>
          <w:rFonts w:ascii="Verdana" w:hAnsi="Verdana"/>
        </w:rPr>
        <w:t xml:space="preserve"> </w:t>
      </w:r>
    </w:p>
    <w:p w:rsidR="00987653" w:rsidRPr="007B18BA" w:rsidRDefault="00987653" w:rsidP="00987653">
      <w:pPr>
        <w:pStyle w:val="ListParagraph"/>
        <w:rPr>
          <w:rFonts w:ascii="Verdana" w:hAnsi="Verdana"/>
        </w:rPr>
      </w:pPr>
    </w:p>
    <w:p w:rsidR="00987653" w:rsidRPr="007B18BA" w:rsidRDefault="00987653" w:rsidP="00987653">
      <w:pPr>
        <w:pStyle w:val="ListParagraph"/>
        <w:rPr>
          <w:rFonts w:ascii="Verdana" w:hAnsi="Verdana"/>
        </w:rPr>
      </w:pPr>
      <w:hyperlink r:id="rId12" w:history="1">
        <w:r w:rsidRPr="007B18BA">
          <w:rPr>
            <w:rStyle w:val="Hyperlink"/>
            <w:rFonts w:ascii="Verdana" w:hAnsi="Verdana"/>
          </w:rPr>
          <w:t>www.autismspeaks.org/what-autism/diagnosis/dsm-5-diagnostic-criteria</w:t>
        </w:r>
      </w:hyperlink>
    </w:p>
    <w:p w:rsidR="00987653" w:rsidRPr="007B18BA" w:rsidRDefault="00987653" w:rsidP="00987653">
      <w:pPr>
        <w:pStyle w:val="ListParagraph"/>
        <w:rPr>
          <w:rFonts w:ascii="Verdana" w:hAnsi="Verdana"/>
        </w:rPr>
      </w:pPr>
    </w:p>
    <w:p w:rsidR="00987653" w:rsidRPr="007B18BA" w:rsidRDefault="00987653" w:rsidP="00987653">
      <w:pPr>
        <w:pStyle w:val="ListParagraph"/>
        <w:rPr>
          <w:rFonts w:ascii="Verdana" w:hAnsi="Verdana"/>
        </w:rPr>
      </w:pPr>
      <w:r w:rsidRPr="007B18BA">
        <w:rPr>
          <w:rFonts w:ascii="Verdana" w:hAnsi="Verdana"/>
          <w:u w:val="single"/>
        </w:rPr>
        <w:t>Chapter 10 Learning Objective</w:t>
      </w:r>
      <w:r w:rsidRPr="007B18BA">
        <w:rPr>
          <w:rFonts w:ascii="Verdana" w:hAnsi="Verdana"/>
        </w:rPr>
        <w:t>:</w:t>
      </w:r>
      <w:r>
        <w:rPr>
          <w:rFonts w:ascii="Verdana" w:hAnsi="Verdana"/>
        </w:rPr>
        <w:t xml:space="preserve"> Describe the evolution of the definition of autism spectrum disorders.</w:t>
      </w:r>
    </w:p>
    <w:p w:rsidR="00987653" w:rsidRPr="007B18BA" w:rsidRDefault="00987653" w:rsidP="00987653">
      <w:pPr>
        <w:pStyle w:val="ListParagraph"/>
        <w:rPr>
          <w:rFonts w:ascii="Verdana" w:hAnsi="Verdana"/>
        </w:rPr>
      </w:pPr>
    </w:p>
    <w:p w:rsidR="00987653" w:rsidRDefault="00987653" w:rsidP="00987653">
      <w:pPr>
        <w:pStyle w:val="ListParagraph"/>
        <w:rPr>
          <w:rFonts w:ascii="Verdana" w:hAnsi="Verdana"/>
        </w:rPr>
      </w:pPr>
      <w:r w:rsidRPr="007B18BA">
        <w:rPr>
          <w:rFonts w:ascii="Verdana" w:hAnsi="Verdana"/>
          <w:u w:val="single"/>
        </w:rPr>
        <w:t>CEC Standard(s)</w:t>
      </w:r>
      <w:r w:rsidRPr="007B18BA">
        <w:rPr>
          <w:rFonts w:ascii="Verdana" w:hAnsi="Verdana"/>
        </w:rPr>
        <w:t>:</w:t>
      </w:r>
      <w:r>
        <w:rPr>
          <w:rFonts w:ascii="Verdana" w:hAnsi="Verdana"/>
        </w:rPr>
        <w:t xml:space="preserve"> Standard 1: Learner Development and Individual Learning Differences</w:t>
      </w:r>
    </w:p>
    <w:p w:rsidR="00987653" w:rsidRPr="007B18BA" w:rsidRDefault="00987653" w:rsidP="00987653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ab/>
        <w:t>1.0: Beginning special education professionals understand how exceptionalities may interact with development and learning and use this knowledge to provide meaningful and challenging learning experiences for individuals with exceptionalities.</w:t>
      </w:r>
    </w:p>
    <w:p w:rsidR="00987653" w:rsidRDefault="00987653" w:rsidP="00987653">
      <w:pPr>
        <w:pStyle w:val="ListParagraph"/>
        <w:spacing w:after="0"/>
        <w:rPr>
          <w:rFonts w:ascii="Verdana" w:hAnsi="Verdana"/>
          <w:u w:val="single"/>
        </w:rPr>
      </w:pPr>
    </w:p>
    <w:p w:rsidR="00987653" w:rsidRDefault="00987653" w:rsidP="00987653">
      <w:pPr>
        <w:pStyle w:val="ListParagraph"/>
        <w:spacing w:after="0"/>
        <w:rPr>
          <w:rFonts w:ascii="Verdana" w:hAnsi="Verdana"/>
        </w:rPr>
      </w:pPr>
      <w:r>
        <w:rPr>
          <w:rFonts w:ascii="Verdana" w:hAnsi="Verdana"/>
          <w:u w:val="single"/>
        </w:rPr>
        <w:t xml:space="preserve">PRAXIS II: Education of Exceptional Students: Core Content Knowledge </w:t>
      </w:r>
    </w:p>
    <w:p w:rsidR="00987653" w:rsidRDefault="00987653" w:rsidP="00987653">
      <w:pPr>
        <w:pStyle w:val="ListParagraph"/>
        <w:numPr>
          <w:ilvl w:val="0"/>
          <w:numId w:val="19"/>
        </w:numPr>
        <w:spacing w:after="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Topic I: Understanding Exceptionalities</w:t>
      </w:r>
    </w:p>
    <w:p w:rsidR="00987653" w:rsidRPr="00125A57" w:rsidRDefault="00987653" w:rsidP="00987653">
      <w:pPr>
        <w:spacing w:after="0"/>
        <w:ind w:left="1440" w:firstLine="720"/>
        <w:rPr>
          <w:rFonts w:ascii="Verdana" w:hAnsi="Verdana"/>
        </w:rPr>
      </w:pPr>
      <w:r>
        <w:rPr>
          <w:rFonts w:ascii="Verdana" w:hAnsi="Verdana"/>
        </w:rPr>
        <w:t xml:space="preserve">B. </w:t>
      </w:r>
      <w:r w:rsidRPr="00125A57">
        <w:rPr>
          <w:rFonts w:ascii="Verdana" w:hAnsi="Verdana"/>
        </w:rPr>
        <w:t>Characteristics of students with disabilities</w:t>
      </w:r>
    </w:p>
    <w:p w:rsidR="00987653" w:rsidRPr="007B18BA" w:rsidRDefault="00987653" w:rsidP="00987653">
      <w:pPr>
        <w:pStyle w:val="ListParagraph"/>
        <w:rPr>
          <w:rFonts w:ascii="Verdana" w:hAnsi="Verdana"/>
        </w:rPr>
      </w:pPr>
    </w:p>
    <w:p w:rsidR="00987653" w:rsidRPr="007B18BA" w:rsidRDefault="00987653" w:rsidP="00987653">
      <w:pPr>
        <w:pStyle w:val="ListParagraph"/>
        <w:numPr>
          <w:ilvl w:val="0"/>
          <w:numId w:val="42"/>
        </w:numPr>
        <w:spacing w:after="200" w:line="276" w:lineRule="auto"/>
        <w:contextualSpacing/>
        <w:rPr>
          <w:rFonts w:ascii="Verdana" w:hAnsi="Verdana"/>
        </w:rPr>
      </w:pPr>
      <w:r w:rsidRPr="007B18BA">
        <w:rPr>
          <w:rFonts w:ascii="Verdana" w:hAnsi="Verdana"/>
        </w:rPr>
        <w:t>Determine the process for writing social stories by searching the following websites.  Review also the information provided in Chapter 10.  Select a topic and prepare a social story that you can share with your classmates.</w:t>
      </w:r>
    </w:p>
    <w:p w:rsidR="00987653" w:rsidRPr="007B18BA" w:rsidRDefault="00987653" w:rsidP="00987653">
      <w:pPr>
        <w:pStyle w:val="ListParagraph"/>
        <w:rPr>
          <w:rFonts w:ascii="Verdana" w:hAnsi="Verdana"/>
        </w:rPr>
      </w:pPr>
      <w:hyperlink r:id="rId13" w:history="1">
        <w:r w:rsidRPr="007B18BA">
          <w:rPr>
            <w:rStyle w:val="Hyperlink"/>
            <w:rFonts w:ascii="Verdana" w:hAnsi="Verdana"/>
          </w:rPr>
          <w:t>www.thegraycenter.org/social-stories/what-are-social-stories</w:t>
        </w:r>
      </w:hyperlink>
    </w:p>
    <w:p w:rsidR="00987653" w:rsidRPr="007B18BA" w:rsidRDefault="00987653" w:rsidP="00987653">
      <w:pPr>
        <w:pStyle w:val="ListParagraph"/>
        <w:rPr>
          <w:rFonts w:ascii="Verdana" w:hAnsi="Verdana"/>
        </w:rPr>
      </w:pPr>
      <w:hyperlink r:id="rId14" w:history="1">
        <w:r w:rsidRPr="007B18BA">
          <w:rPr>
            <w:rStyle w:val="Hyperlink"/>
            <w:rFonts w:ascii="Verdana" w:hAnsi="Verdana"/>
          </w:rPr>
          <w:t>www.pbisworld.com/tier-2/social-stories</w:t>
        </w:r>
      </w:hyperlink>
    </w:p>
    <w:p w:rsidR="00987653" w:rsidRPr="007B18BA" w:rsidRDefault="00987653" w:rsidP="00987653">
      <w:pPr>
        <w:pStyle w:val="ListParagraph"/>
        <w:rPr>
          <w:rFonts w:ascii="Verdana" w:hAnsi="Verdana"/>
        </w:rPr>
      </w:pPr>
      <w:hyperlink r:id="rId15" w:history="1">
        <w:r w:rsidRPr="007B18BA">
          <w:rPr>
            <w:rStyle w:val="Hyperlink"/>
            <w:rFonts w:ascii="Verdana" w:hAnsi="Verdana"/>
          </w:rPr>
          <w:t>www.thewatsoninstitute.org/teacher-resources2.jsp?pageId=2161392240601226415747290</w:t>
        </w:r>
      </w:hyperlink>
    </w:p>
    <w:p w:rsidR="00987653" w:rsidRPr="007B18BA" w:rsidRDefault="00987653" w:rsidP="00987653">
      <w:pPr>
        <w:pStyle w:val="ListParagraph"/>
        <w:rPr>
          <w:rFonts w:ascii="Verdana" w:hAnsi="Verdana"/>
        </w:rPr>
      </w:pPr>
      <w:hyperlink r:id="rId16" w:history="1">
        <w:r w:rsidRPr="007B18BA">
          <w:rPr>
            <w:rStyle w:val="Hyperlink"/>
            <w:rFonts w:ascii="Verdana" w:hAnsi="Verdana"/>
          </w:rPr>
          <w:t>www.educate.autism.com/social-stories.html</w:t>
        </w:r>
      </w:hyperlink>
      <w:r w:rsidRPr="007B18BA">
        <w:rPr>
          <w:rFonts w:ascii="Verdana" w:hAnsi="Verdana"/>
        </w:rPr>
        <w:t xml:space="preserve"> </w:t>
      </w:r>
    </w:p>
    <w:p w:rsidR="00987653" w:rsidRPr="007B18BA" w:rsidRDefault="00987653" w:rsidP="00987653">
      <w:pPr>
        <w:pStyle w:val="ListParagraph"/>
        <w:rPr>
          <w:rFonts w:ascii="Verdana" w:hAnsi="Verdana"/>
        </w:rPr>
      </w:pPr>
    </w:p>
    <w:p w:rsidR="00987653" w:rsidRDefault="00987653" w:rsidP="00987653">
      <w:pPr>
        <w:pStyle w:val="ListParagraph"/>
        <w:rPr>
          <w:rFonts w:ascii="Verdana" w:hAnsi="Verdana"/>
        </w:rPr>
      </w:pPr>
      <w:r w:rsidRPr="007B18BA">
        <w:rPr>
          <w:rFonts w:ascii="Verdana" w:hAnsi="Verdana"/>
          <w:u w:val="single"/>
        </w:rPr>
        <w:t>Chapter 10 Learning Objective</w:t>
      </w:r>
      <w:r w:rsidRPr="007B18BA">
        <w:rPr>
          <w:rFonts w:ascii="Verdana" w:hAnsi="Verdana"/>
        </w:rPr>
        <w:t>:</w:t>
      </w:r>
      <w:r>
        <w:rPr>
          <w:rFonts w:ascii="Verdana" w:hAnsi="Verdana"/>
        </w:rPr>
        <w:t xml:space="preserve"> Describe instructional strategies often used with students with autism spectrum disorders.</w:t>
      </w:r>
    </w:p>
    <w:p w:rsidR="00987653" w:rsidRPr="007B18BA" w:rsidRDefault="00987653" w:rsidP="00987653">
      <w:pPr>
        <w:pStyle w:val="ListParagraph"/>
        <w:rPr>
          <w:rFonts w:ascii="Verdana" w:hAnsi="Verdana"/>
        </w:rPr>
      </w:pPr>
    </w:p>
    <w:p w:rsidR="00987653" w:rsidRDefault="00987653" w:rsidP="00987653">
      <w:pPr>
        <w:pStyle w:val="ListParagraph"/>
        <w:rPr>
          <w:rFonts w:ascii="Verdana" w:hAnsi="Verdana"/>
        </w:rPr>
      </w:pPr>
      <w:r w:rsidRPr="007B18BA">
        <w:rPr>
          <w:rFonts w:ascii="Verdana" w:hAnsi="Verdana"/>
          <w:u w:val="single"/>
        </w:rPr>
        <w:t>CEC Standard(s)</w:t>
      </w:r>
      <w:r w:rsidRPr="007B18BA">
        <w:rPr>
          <w:rFonts w:ascii="Verdana" w:hAnsi="Verdana"/>
        </w:rPr>
        <w:t>:</w:t>
      </w:r>
      <w:r>
        <w:rPr>
          <w:rFonts w:ascii="Verdana" w:hAnsi="Verdana"/>
        </w:rPr>
        <w:t xml:space="preserve"> Standard 5: Instructional Planning and Strategies</w:t>
      </w:r>
    </w:p>
    <w:p w:rsidR="00987653" w:rsidRDefault="00987653" w:rsidP="00987653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ab/>
        <w:t>5.1: Beginning special education professionals consider an individual’s abilities, interests, learning environments, and cultural and linguistic factors in the selection, development, and adaptation of learning experiences for individuals with exceptionalities.</w:t>
      </w:r>
    </w:p>
    <w:p w:rsidR="00987653" w:rsidRDefault="00987653" w:rsidP="00987653">
      <w:pPr>
        <w:pStyle w:val="ListParagraph"/>
        <w:rPr>
          <w:rFonts w:ascii="Verdana" w:hAnsi="Verdana"/>
        </w:rPr>
      </w:pPr>
    </w:p>
    <w:p w:rsidR="00987653" w:rsidRDefault="00987653" w:rsidP="00987653">
      <w:pPr>
        <w:pStyle w:val="ListParagraph"/>
        <w:spacing w:after="0"/>
        <w:rPr>
          <w:rFonts w:ascii="Verdana" w:hAnsi="Verdana"/>
        </w:rPr>
      </w:pPr>
      <w:r>
        <w:rPr>
          <w:rFonts w:ascii="Verdana" w:hAnsi="Verdana"/>
          <w:u w:val="single"/>
        </w:rPr>
        <w:t xml:space="preserve">PRAXIS II: Education of Exceptional Students: Core Content Knowledge </w:t>
      </w:r>
    </w:p>
    <w:p w:rsidR="00987653" w:rsidRDefault="00987653" w:rsidP="00987653">
      <w:pPr>
        <w:pStyle w:val="ListParagraph"/>
        <w:numPr>
          <w:ilvl w:val="0"/>
          <w:numId w:val="19"/>
        </w:numPr>
        <w:spacing w:after="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Topic III: Delivery of Services to Students with Disabilities</w:t>
      </w:r>
    </w:p>
    <w:p w:rsidR="00987653" w:rsidRPr="00125A57" w:rsidRDefault="00987653" w:rsidP="00987653">
      <w:pPr>
        <w:spacing w:after="0"/>
        <w:ind w:left="1440" w:firstLine="720"/>
        <w:rPr>
          <w:rFonts w:ascii="Verdana" w:hAnsi="Verdana"/>
        </w:rPr>
      </w:pPr>
      <w:r>
        <w:rPr>
          <w:rFonts w:ascii="Verdana" w:hAnsi="Verdana"/>
        </w:rPr>
        <w:t xml:space="preserve">A. </w:t>
      </w:r>
      <w:r w:rsidRPr="00125A57">
        <w:rPr>
          <w:rFonts w:ascii="Verdana" w:hAnsi="Verdana"/>
        </w:rPr>
        <w:t>Background knowledge</w:t>
      </w:r>
    </w:p>
    <w:p w:rsidR="00987653" w:rsidRPr="00125A57" w:rsidRDefault="00987653" w:rsidP="00987653">
      <w:pPr>
        <w:spacing w:after="0"/>
        <w:ind w:left="2880"/>
        <w:rPr>
          <w:rFonts w:ascii="Verdana" w:hAnsi="Verdana"/>
        </w:rPr>
      </w:pPr>
      <w:r>
        <w:rPr>
          <w:rFonts w:ascii="Verdana" w:hAnsi="Verdana"/>
        </w:rPr>
        <w:t xml:space="preserve">3. </w:t>
      </w:r>
      <w:proofErr w:type="gramStart"/>
      <w:r w:rsidRPr="00125A57">
        <w:rPr>
          <w:rFonts w:ascii="Verdana" w:hAnsi="Verdana"/>
        </w:rPr>
        <w:t>integrating</w:t>
      </w:r>
      <w:proofErr w:type="gramEnd"/>
      <w:r w:rsidRPr="00125A57">
        <w:rPr>
          <w:rFonts w:ascii="Verdana" w:hAnsi="Verdana"/>
        </w:rPr>
        <w:t xml:space="preserve"> best practices from multidisciplinary research and professional literature into the educational setting</w:t>
      </w:r>
    </w:p>
    <w:p w:rsidR="00987653" w:rsidRPr="007B18BA" w:rsidRDefault="00987653" w:rsidP="00987653">
      <w:pPr>
        <w:pStyle w:val="ListParagraph"/>
        <w:rPr>
          <w:rFonts w:ascii="Verdana" w:hAnsi="Verdana"/>
        </w:rPr>
      </w:pPr>
    </w:p>
    <w:p w:rsidR="00987653" w:rsidRPr="007B18BA" w:rsidRDefault="00987653" w:rsidP="00987653">
      <w:pPr>
        <w:pStyle w:val="ListParagraph"/>
        <w:numPr>
          <w:ilvl w:val="0"/>
          <w:numId w:val="42"/>
        </w:numPr>
        <w:spacing w:after="200" w:line="276" w:lineRule="auto"/>
        <w:contextualSpacing/>
        <w:rPr>
          <w:rFonts w:ascii="Verdana" w:hAnsi="Verdana"/>
        </w:rPr>
      </w:pPr>
      <w:r w:rsidRPr="007B18BA">
        <w:rPr>
          <w:rFonts w:ascii="Verdana" w:hAnsi="Verdana"/>
        </w:rPr>
        <w:t>Search the following websites to determine the behavioral, social and communication characteristics of individuals with Autism Spectrum Disorder.  Organize your findings in a graphic organizer that can be used as a quick reference guide.</w:t>
      </w:r>
    </w:p>
    <w:p w:rsidR="00987653" w:rsidRPr="007B18BA" w:rsidRDefault="00987653" w:rsidP="00987653">
      <w:pPr>
        <w:pStyle w:val="ListParagraph"/>
        <w:rPr>
          <w:rFonts w:ascii="Verdana" w:hAnsi="Verdana"/>
        </w:rPr>
      </w:pPr>
      <w:hyperlink r:id="rId17" w:history="1">
        <w:r w:rsidRPr="007B18BA">
          <w:rPr>
            <w:rStyle w:val="Hyperlink"/>
            <w:rFonts w:ascii="Verdana" w:hAnsi="Verdana"/>
          </w:rPr>
          <w:t>www.nichcy.org/disability/specific/autism</w:t>
        </w:r>
      </w:hyperlink>
    </w:p>
    <w:p w:rsidR="00987653" w:rsidRPr="007B18BA" w:rsidRDefault="00987653" w:rsidP="00987653">
      <w:pPr>
        <w:pStyle w:val="ListParagraph"/>
        <w:rPr>
          <w:rFonts w:ascii="Verdana" w:hAnsi="Verdana"/>
        </w:rPr>
      </w:pPr>
      <w:hyperlink r:id="rId18" w:history="1">
        <w:r w:rsidRPr="007B18BA">
          <w:rPr>
            <w:rStyle w:val="Hyperlink"/>
            <w:rFonts w:ascii="Verdana" w:hAnsi="Verdana"/>
          </w:rPr>
          <w:t>www.cdc.gov/ncbddd/autism/signs.html</w:t>
        </w:r>
      </w:hyperlink>
    </w:p>
    <w:p w:rsidR="00987653" w:rsidRPr="007B18BA" w:rsidRDefault="00987653" w:rsidP="00987653">
      <w:pPr>
        <w:pStyle w:val="ListParagraph"/>
        <w:rPr>
          <w:rFonts w:ascii="Verdana" w:hAnsi="Verdana"/>
        </w:rPr>
      </w:pPr>
      <w:hyperlink r:id="rId19" w:history="1">
        <w:r w:rsidRPr="007B18BA">
          <w:rPr>
            <w:rStyle w:val="Hyperlink"/>
            <w:rFonts w:ascii="Verdana" w:hAnsi="Verdana"/>
          </w:rPr>
          <w:t>www.autismspeaks.org/what-autism/symptoms</w:t>
        </w:r>
      </w:hyperlink>
      <w:r w:rsidRPr="007B18BA">
        <w:rPr>
          <w:rFonts w:ascii="Verdana" w:hAnsi="Verdana"/>
        </w:rPr>
        <w:t xml:space="preserve"> </w:t>
      </w:r>
    </w:p>
    <w:p w:rsidR="00987653" w:rsidRPr="007B18BA" w:rsidRDefault="00987653" w:rsidP="00987653">
      <w:pPr>
        <w:pStyle w:val="ListParagraph"/>
        <w:rPr>
          <w:rFonts w:ascii="Verdana" w:hAnsi="Verdana"/>
        </w:rPr>
      </w:pPr>
    </w:p>
    <w:p w:rsidR="00987653" w:rsidRPr="007B18BA" w:rsidRDefault="00987653" w:rsidP="00987653">
      <w:pPr>
        <w:pStyle w:val="ListParagraph"/>
        <w:rPr>
          <w:rFonts w:ascii="Verdana" w:hAnsi="Verdana"/>
        </w:rPr>
      </w:pPr>
      <w:r w:rsidRPr="007B18BA">
        <w:rPr>
          <w:rFonts w:ascii="Verdana" w:hAnsi="Verdana"/>
          <w:u w:val="single"/>
        </w:rPr>
        <w:t>Chapter 10 Learning Objective</w:t>
      </w:r>
      <w:r w:rsidRPr="007B18BA">
        <w:rPr>
          <w:rFonts w:ascii="Verdana" w:hAnsi="Verdana"/>
        </w:rPr>
        <w:t>:</w:t>
      </w:r>
      <w:r>
        <w:rPr>
          <w:rFonts w:ascii="Verdana" w:hAnsi="Verdana"/>
        </w:rPr>
        <w:t xml:space="preserve"> Outline the behavioral, social, and communication characteristics typically associated with individuals with autism spectrum disorders.</w:t>
      </w:r>
    </w:p>
    <w:p w:rsidR="00987653" w:rsidRPr="007B18BA" w:rsidRDefault="00987653" w:rsidP="00987653">
      <w:pPr>
        <w:pStyle w:val="ListParagraph"/>
        <w:rPr>
          <w:rFonts w:ascii="Verdana" w:hAnsi="Verdana"/>
        </w:rPr>
      </w:pPr>
    </w:p>
    <w:p w:rsidR="00987653" w:rsidRDefault="00987653" w:rsidP="00987653">
      <w:pPr>
        <w:pStyle w:val="ListParagraph"/>
        <w:rPr>
          <w:rFonts w:ascii="Verdana" w:hAnsi="Verdana"/>
        </w:rPr>
      </w:pPr>
      <w:r w:rsidRPr="007B18BA">
        <w:rPr>
          <w:rFonts w:ascii="Verdana" w:hAnsi="Verdana"/>
          <w:u w:val="single"/>
        </w:rPr>
        <w:lastRenderedPageBreak/>
        <w:t>CEC Standard(s)</w:t>
      </w:r>
      <w:r w:rsidRPr="007B18BA">
        <w:rPr>
          <w:rFonts w:ascii="Verdana" w:hAnsi="Verdana"/>
        </w:rPr>
        <w:t>:</w:t>
      </w:r>
      <w:r>
        <w:rPr>
          <w:rFonts w:ascii="Verdana" w:hAnsi="Verdana"/>
        </w:rPr>
        <w:t xml:space="preserve"> Standard 1: Learner Development and Individual Learning Differences</w:t>
      </w:r>
    </w:p>
    <w:p w:rsidR="00987653" w:rsidRPr="007B18BA" w:rsidRDefault="00987653" w:rsidP="00987653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ab/>
        <w:t>1.2: Beginning special education professionals use understanding of development and individual differences to respond to the needs of individuals with exceptionalities.</w:t>
      </w:r>
    </w:p>
    <w:p w:rsidR="00987653" w:rsidRDefault="00987653" w:rsidP="00987653">
      <w:pPr>
        <w:pStyle w:val="ListParagraph"/>
        <w:rPr>
          <w:rFonts w:ascii="Verdana" w:hAnsi="Verdana"/>
        </w:rPr>
      </w:pPr>
    </w:p>
    <w:p w:rsidR="00987653" w:rsidRDefault="00987653" w:rsidP="00987653">
      <w:pPr>
        <w:pStyle w:val="ListParagraph"/>
        <w:spacing w:after="0"/>
        <w:rPr>
          <w:rFonts w:ascii="Verdana" w:hAnsi="Verdana"/>
        </w:rPr>
      </w:pPr>
      <w:r>
        <w:rPr>
          <w:rFonts w:ascii="Verdana" w:hAnsi="Verdana"/>
          <w:u w:val="single"/>
        </w:rPr>
        <w:t xml:space="preserve">PRAXIS II: Education of Exceptional Students: Core Content Knowledge </w:t>
      </w:r>
    </w:p>
    <w:p w:rsidR="00987653" w:rsidRDefault="00987653" w:rsidP="00987653">
      <w:pPr>
        <w:pStyle w:val="ListParagraph"/>
        <w:numPr>
          <w:ilvl w:val="0"/>
          <w:numId w:val="19"/>
        </w:numPr>
        <w:spacing w:after="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Topic I: Understanding Exceptionalities</w:t>
      </w:r>
    </w:p>
    <w:p w:rsidR="00987653" w:rsidRPr="00125A57" w:rsidRDefault="00987653" w:rsidP="00987653">
      <w:pPr>
        <w:spacing w:after="0"/>
        <w:ind w:left="1440" w:firstLine="720"/>
        <w:rPr>
          <w:rFonts w:ascii="Verdana" w:hAnsi="Verdana"/>
        </w:rPr>
      </w:pPr>
      <w:r>
        <w:rPr>
          <w:rFonts w:ascii="Verdana" w:hAnsi="Verdana"/>
        </w:rPr>
        <w:t xml:space="preserve">B. </w:t>
      </w:r>
      <w:r w:rsidRPr="00125A57">
        <w:rPr>
          <w:rFonts w:ascii="Verdana" w:hAnsi="Verdana"/>
        </w:rPr>
        <w:t>Characteristics of students with disabilities</w:t>
      </w:r>
    </w:p>
    <w:p w:rsidR="00987653" w:rsidRPr="007B18BA" w:rsidRDefault="00987653" w:rsidP="00987653">
      <w:pPr>
        <w:pStyle w:val="ListParagraph"/>
        <w:rPr>
          <w:rFonts w:ascii="Verdana" w:hAnsi="Verdana"/>
        </w:rPr>
      </w:pPr>
    </w:p>
    <w:p w:rsidR="00987653" w:rsidRPr="007B18BA" w:rsidRDefault="00987653" w:rsidP="00987653">
      <w:pPr>
        <w:pStyle w:val="ListParagraph"/>
        <w:numPr>
          <w:ilvl w:val="0"/>
          <w:numId w:val="42"/>
        </w:numPr>
        <w:spacing w:after="200" w:line="276" w:lineRule="auto"/>
        <w:contextualSpacing/>
        <w:rPr>
          <w:rFonts w:ascii="Verdana" w:hAnsi="Verdana"/>
        </w:rPr>
      </w:pPr>
      <w:r w:rsidRPr="007B18BA">
        <w:rPr>
          <w:rFonts w:ascii="Verdana" w:hAnsi="Verdana"/>
        </w:rPr>
        <w:t>Search your state department of education website to determine the following information:</w:t>
      </w:r>
    </w:p>
    <w:p w:rsidR="00987653" w:rsidRPr="007B18BA" w:rsidRDefault="00987653" w:rsidP="00987653">
      <w:pPr>
        <w:pStyle w:val="ListParagraph"/>
        <w:numPr>
          <w:ilvl w:val="0"/>
          <w:numId w:val="43"/>
        </w:numPr>
        <w:spacing w:after="200" w:line="276" w:lineRule="auto"/>
        <w:contextualSpacing/>
        <w:rPr>
          <w:rFonts w:ascii="Verdana" w:hAnsi="Verdana"/>
        </w:rPr>
      </w:pPr>
      <w:r w:rsidRPr="007B18BA">
        <w:rPr>
          <w:rFonts w:ascii="Verdana" w:hAnsi="Verdana"/>
        </w:rPr>
        <w:t>The prevalence of students with ASD in your state</w:t>
      </w:r>
    </w:p>
    <w:p w:rsidR="00987653" w:rsidRPr="007B18BA" w:rsidRDefault="00987653" w:rsidP="00987653">
      <w:pPr>
        <w:pStyle w:val="ListParagraph"/>
        <w:numPr>
          <w:ilvl w:val="0"/>
          <w:numId w:val="43"/>
        </w:numPr>
        <w:spacing w:after="200" w:line="276" w:lineRule="auto"/>
        <w:contextualSpacing/>
        <w:rPr>
          <w:rFonts w:ascii="Verdana" w:hAnsi="Verdana"/>
        </w:rPr>
      </w:pPr>
      <w:r w:rsidRPr="007B18BA">
        <w:rPr>
          <w:rFonts w:ascii="Verdana" w:hAnsi="Verdana"/>
        </w:rPr>
        <w:t>The number of individuals with Asperger syndrome</w:t>
      </w:r>
    </w:p>
    <w:p w:rsidR="00987653" w:rsidRPr="007B18BA" w:rsidRDefault="00987653" w:rsidP="00987653">
      <w:pPr>
        <w:pStyle w:val="ListParagraph"/>
        <w:numPr>
          <w:ilvl w:val="0"/>
          <w:numId w:val="43"/>
        </w:numPr>
        <w:spacing w:after="200" w:line="276" w:lineRule="auto"/>
        <w:contextualSpacing/>
        <w:rPr>
          <w:rFonts w:ascii="Verdana" w:hAnsi="Verdana"/>
        </w:rPr>
      </w:pPr>
      <w:r w:rsidRPr="007B18BA">
        <w:rPr>
          <w:rFonts w:ascii="Verdana" w:hAnsi="Verdana"/>
        </w:rPr>
        <w:t>Services/resources available to individuals with ASD and to the parents of individuals with ASD</w:t>
      </w:r>
    </w:p>
    <w:p w:rsidR="00987653" w:rsidRPr="007B18BA" w:rsidRDefault="00987653" w:rsidP="00987653">
      <w:pPr>
        <w:spacing w:after="0"/>
        <w:rPr>
          <w:rFonts w:ascii="Verdana" w:hAnsi="Verdana"/>
        </w:rPr>
      </w:pPr>
      <w:r w:rsidRPr="007B18BA">
        <w:rPr>
          <w:rFonts w:ascii="Verdana" w:hAnsi="Verdana"/>
        </w:rPr>
        <w:tab/>
        <w:t>For example:</w:t>
      </w:r>
    </w:p>
    <w:p w:rsidR="00987653" w:rsidRDefault="00987653" w:rsidP="00987653">
      <w:pPr>
        <w:spacing w:after="0"/>
        <w:rPr>
          <w:rFonts w:ascii="Verdana" w:hAnsi="Verdana"/>
        </w:rPr>
      </w:pPr>
      <w:r w:rsidRPr="007B18BA">
        <w:rPr>
          <w:rFonts w:ascii="Verdana" w:hAnsi="Verdana"/>
        </w:rPr>
        <w:tab/>
      </w:r>
      <w:hyperlink r:id="rId20" w:history="1">
        <w:r w:rsidRPr="007B18BA">
          <w:rPr>
            <w:rStyle w:val="Hyperlink"/>
            <w:rFonts w:ascii="Verdana" w:hAnsi="Verdana"/>
          </w:rPr>
          <w:t>www.wvde.state.wv.us/osp/autism.html</w:t>
        </w:r>
      </w:hyperlink>
      <w:r w:rsidRPr="007B18BA">
        <w:rPr>
          <w:rFonts w:ascii="Verdana" w:hAnsi="Verdana"/>
        </w:rPr>
        <w:t xml:space="preserve">  (West Virginia) </w:t>
      </w:r>
    </w:p>
    <w:p w:rsidR="00987653" w:rsidRPr="007B18BA" w:rsidRDefault="00987653" w:rsidP="00987653">
      <w:pPr>
        <w:spacing w:after="0"/>
        <w:rPr>
          <w:rFonts w:ascii="Verdana" w:hAnsi="Verdana"/>
        </w:rPr>
      </w:pPr>
    </w:p>
    <w:p w:rsidR="00987653" w:rsidRPr="007B18BA" w:rsidRDefault="00987653" w:rsidP="00987653">
      <w:pPr>
        <w:spacing w:after="0"/>
        <w:ind w:left="720" w:hanging="720"/>
        <w:rPr>
          <w:rFonts w:ascii="Verdana" w:hAnsi="Verdana"/>
        </w:rPr>
      </w:pPr>
      <w:r w:rsidRPr="007B18BA">
        <w:rPr>
          <w:rFonts w:ascii="Verdana" w:hAnsi="Verdana"/>
        </w:rPr>
        <w:tab/>
      </w:r>
      <w:hyperlink r:id="rId21" w:history="1">
        <w:r w:rsidRPr="00524C12">
          <w:rPr>
            <w:rStyle w:val="Hyperlink"/>
            <w:rFonts w:ascii="Verdana" w:hAnsi="Verdana"/>
          </w:rPr>
          <w:t>www.education.ohio.gov/Topics/Special-Education/Students-with-disabilities/resources-for-autistic-children</w:t>
        </w:r>
      </w:hyperlink>
      <w:r w:rsidRPr="007B18BA">
        <w:rPr>
          <w:rFonts w:ascii="Verdana" w:hAnsi="Verdana"/>
        </w:rPr>
        <w:t xml:space="preserve">  (Ohio)</w:t>
      </w:r>
    </w:p>
    <w:p w:rsidR="00987653" w:rsidRPr="007B18BA" w:rsidRDefault="00987653" w:rsidP="00987653">
      <w:pPr>
        <w:spacing w:after="0"/>
        <w:rPr>
          <w:rFonts w:ascii="Verdana" w:hAnsi="Verdana"/>
        </w:rPr>
      </w:pPr>
    </w:p>
    <w:p w:rsidR="00987653" w:rsidRPr="007B18BA" w:rsidRDefault="00987653" w:rsidP="00987653">
      <w:pPr>
        <w:pStyle w:val="ListParagraph"/>
        <w:rPr>
          <w:rFonts w:ascii="Verdana" w:hAnsi="Verdana"/>
        </w:rPr>
      </w:pPr>
      <w:r w:rsidRPr="007B18BA">
        <w:rPr>
          <w:rFonts w:ascii="Verdana" w:hAnsi="Verdana"/>
          <w:u w:val="single"/>
        </w:rPr>
        <w:t>Chapter 10 Learning Objective</w:t>
      </w:r>
      <w:r w:rsidRPr="007B18BA">
        <w:rPr>
          <w:rFonts w:ascii="Verdana" w:hAnsi="Verdana"/>
        </w:rPr>
        <w:t>:</w:t>
      </w:r>
      <w:r>
        <w:rPr>
          <w:rFonts w:ascii="Verdana" w:hAnsi="Verdana"/>
        </w:rPr>
        <w:t xml:space="preserve"> Summarize services for individuals with autism spectrum disorders.</w:t>
      </w:r>
    </w:p>
    <w:p w:rsidR="00987653" w:rsidRPr="007B18BA" w:rsidRDefault="00987653" w:rsidP="00987653">
      <w:pPr>
        <w:pStyle w:val="ListParagraph"/>
        <w:rPr>
          <w:rFonts w:ascii="Verdana" w:hAnsi="Verdana"/>
        </w:rPr>
      </w:pPr>
    </w:p>
    <w:p w:rsidR="00987653" w:rsidRDefault="00987653" w:rsidP="00987653">
      <w:pPr>
        <w:pStyle w:val="ListParagraph"/>
        <w:rPr>
          <w:rFonts w:ascii="Verdana" w:hAnsi="Verdana"/>
        </w:rPr>
      </w:pPr>
      <w:r w:rsidRPr="007B18BA">
        <w:rPr>
          <w:rFonts w:ascii="Verdana" w:hAnsi="Verdana"/>
          <w:u w:val="single"/>
        </w:rPr>
        <w:t>CEC Standard(s)</w:t>
      </w:r>
      <w:r w:rsidRPr="007B18BA">
        <w:rPr>
          <w:rFonts w:ascii="Verdana" w:hAnsi="Verdana"/>
        </w:rPr>
        <w:t>:</w:t>
      </w:r>
      <w:r>
        <w:rPr>
          <w:rFonts w:ascii="Verdana" w:hAnsi="Verdana"/>
        </w:rPr>
        <w:t xml:space="preserve"> Standard 6: Professional Learning and Ethical Practice</w:t>
      </w:r>
    </w:p>
    <w:p w:rsidR="00987653" w:rsidRPr="007B18BA" w:rsidRDefault="00987653" w:rsidP="00987653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ab/>
        <w:t>6.2: Beginning special education professionals understand how foundational knowledge and current issues influence professional practice.</w:t>
      </w:r>
    </w:p>
    <w:p w:rsidR="00987653" w:rsidRDefault="00987653" w:rsidP="00987653">
      <w:pPr>
        <w:pStyle w:val="ListParagraph"/>
        <w:spacing w:after="0"/>
        <w:rPr>
          <w:rFonts w:ascii="Verdana" w:hAnsi="Verdana"/>
        </w:rPr>
      </w:pPr>
      <w:r w:rsidRPr="007B18BA">
        <w:rPr>
          <w:rFonts w:ascii="Verdana" w:hAnsi="Verdana"/>
        </w:rPr>
        <w:tab/>
      </w:r>
    </w:p>
    <w:p w:rsidR="00987653" w:rsidRDefault="00987653" w:rsidP="00987653">
      <w:pPr>
        <w:pStyle w:val="ListParagraph"/>
        <w:spacing w:after="0"/>
        <w:rPr>
          <w:rFonts w:ascii="Verdana" w:hAnsi="Verdana"/>
        </w:rPr>
      </w:pPr>
      <w:r>
        <w:rPr>
          <w:rFonts w:ascii="Verdana" w:hAnsi="Verdana"/>
          <w:u w:val="single"/>
        </w:rPr>
        <w:t xml:space="preserve">PRAXIS II: Education of Exceptional Students: Core Content Knowledge </w:t>
      </w:r>
    </w:p>
    <w:p w:rsidR="00987653" w:rsidRDefault="00987653" w:rsidP="00987653">
      <w:pPr>
        <w:pStyle w:val="ListParagraph"/>
        <w:numPr>
          <w:ilvl w:val="0"/>
          <w:numId w:val="19"/>
        </w:numPr>
        <w:spacing w:after="0"/>
        <w:contextualSpacing/>
        <w:rPr>
          <w:rFonts w:ascii="Verdana" w:hAnsi="Verdana"/>
        </w:rPr>
      </w:pPr>
      <w:r>
        <w:rPr>
          <w:rFonts w:ascii="Verdana" w:hAnsi="Verdana"/>
        </w:rPr>
        <w:t>Topic II: Legal and societal Issues</w:t>
      </w:r>
    </w:p>
    <w:p w:rsidR="00542CC3" w:rsidRPr="00A44E55" w:rsidRDefault="00987653" w:rsidP="00987653">
      <w:pPr>
        <w:spacing w:after="0"/>
        <w:ind w:left="2160"/>
      </w:pPr>
      <w:r>
        <w:rPr>
          <w:rFonts w:ascii="Verdana" w:hAnsi="Verdana"/>
        </w:rPr>
        <w:t xml:space="preserve">C. </w:t>
      </w:r>
      <w:r w:rsidRPr="00125A57">
        <w:rPr>
          <w:rFonts w:ascii="Verdana" w:hAnsi="Verdana"/>
        </w:rPr>
        <w:t>Historical movements/trends affecting the connections between special education and the larger society</w:t>
      </w:r>
    </w:p>
    <w:sectPr w:rsidR="00542CC3" w:rsidRPr="00A44E55" w:rsidSect="00E14F09">
      <w:head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7BE" w:rsidRDefault="003E47BE">
      <w:r>
        <w:separator/>
      </w:r>
    </w:p>
  </w:endnote>
  <w:endnote w:type="continuationSeparator" w:id="0">
    <w:p w:rsidR="003E47BE" w:rsidRDefault="003E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thold Akzidenz Grotesk">
    <w:altName w:val="Berthold Akzidenz Grotes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7BE" w:rsidRDefault="003E47BE">
      <w:r>
        <w:separator/>
      </w:r>
    </w:p>
  </w:footnote>
  <w:footnote w:type="continuationSeparator" w:id="0">
    <w:p w:rsidR="003E47BE" w:rsidRDefault="003E4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379" w:rsidRDefault="002E4379" w:rsidP="003E708D">
    <w:pPr>
      <w:pStyle w:val="Header"/>
      <w:jc w:val="right"/>
    </w:pPr>
    <w:r>
      <w:t>Student Resource</w:t>
    </w:r>
  </w:p>
  <w:p w:rsidR="003E47BE" w:rsidRDefault="003E47BE" w:rsidP="003E708D">
    <w:pPr>
      <w:pStyle w:val="Header"/>
      <w:jc w:val="right"/>
    </w:pPr>
    <w:proofErr w:type="spellStart"/>
    <w:r>
      <w:t>Gargiulo</w:t>
    </w:r>
    <w:proofErr w:type="spellEnd"/>
    <w:r>
      <w:t xml:space="preserve">, </w:t>
    </w:r>
    <w:r w:rsidRPr="003E47BE">
      <w:rPr>
        <w:i/>
      </w:rPr>
      <w:t>Special Education in Contemporary Society 6th Edition</w:t>
    </w:r>
  </w:p>
  <w:p w:rsidR="004762E3" w:rsidRPr="004762E3" w:rsidRDefault="004762E3" w:rsidP="003E708D">
    <w:pPr>
      <w:pStyle w:val="Header"/>
      <w:jc w:val="right"/>
    </w:pPr>
    <w:r>
      <w:t xml:space="preserve">SAGE Publishing, </w:t>
    </w:r>
    <w:r w:rsidR="003E47BE"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129410C"/>
    <w:multiLevelType w:val="hybridMultilevel"/>
    <w:tmpl w:val="5C34A3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17A58E0"/>
    <w:multiLevelType w:val="hybridMultilevel"/>
    <w:tmpl w:val="7F9AB2E4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>
    <w:nsid w:val="07167CCB"/>
    <w:multiLevelType w:val="hybridMultilevel"/>
    <w:tmpl w:val="03CC073A"/>
    <w:lvl w:ilvl="0" w:tplc="3370D8C8">
      <w:start w:val="3"/>
      <w:numFmt w:val="upperLetter"/>
      <w:lvlText w:val="%1.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7">
    <w:nsid w:val="080025B3"/>
    <w:multiLevelType w:val="hybridMultilevel"/>
    <w:tmpl w:val="1180BE28"/>
    <w:lvl w:ilvl="0" w:tplc="8BBAEF50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050" w:hanging="360"/>
      </w:pPr>
    </w:lvl>
    <w:lvl w:ilvl="2" w:tplc="9CA860C6">
      <w:start w:val="1"/>
      <w:numFmt w:val="decimal"/>
      <w:lvlText w:val="%3."/>
      <w:lvlJc w:val="right"/>
      <w:pPr>
        <w:ind w:left="2880" w:hanging="180"/>
      </w:pPr>
      <w:rPr>
        <w:rFonts w:ascii="Verdana" w:eastAsiaTheme="minorHAnsi" w:hAnsi="Verdana" w:cstheme="minorBidi"/>
      </w:rPr>
    </w:lvl>
    <w:lvl w:ilvl="3" w:tplc="0409000F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8">
    <w:nsid w:val="098D04A5"/>
    <w:multiLevelType w:val="hybridMultilevel"/>
    <w:tmpl w:val="88FEDE4E"/>
    <w:lvl w:ilvl="0" w:tplc="174070AA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B0088"/>
    <w:multiLevelType w:val="hybridMultilevel"/>
    <w:tmpl w:val="B21AFF62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15">
      <w:start w:val="1"/>
      <w:numFmt w:val="upp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>
    <w:nsid w:val="1AB82906"/>
    <w:multiLevelType w:val="hybridMultilevel"/>
    <w:tmpl w:val="43B85F3A"/>
    <w:lvl w:ilvl="0" w:tplc="9D3A628E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9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1BC91C63"/>
    <w:multiLevelType w:val="hybridMultilevel"/>
    <w:tmpl w:val="1A5A6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244AAF"/>
    <w:multiLevelType w:val="hybridMultilevel"/>
    <w:tmpl w:val="8104E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0B7155"/>
    <w:multiLevelType w:val="hybridMultilevel"/>
    <w:tmpl w:val="FB544C22"/>
    <w:lvl w:ilvl="0" w:tplc="BDFCF880">
      <w:start w:val="2"/>
      <w:numFmt w:val="upperLetter"/>
      <w:lvlText w:val="%1.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16">
    <w:nsid w:val="2B63281C"/>
    <w:multiLevelType w:val="hybridMultilevel"/>
    <w:tmpl w:val="9196967A"/>
    <w:lvl w:ilvl="0" w:tplc="298AEEE6">
      <w:start w:val="4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7">
    <w:nsid w:val="2BD07C49"/>
    <w:multiLevelType w:val="hybridMultilevel"/>
    <w:tmpl w:val="75246C3E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8">
    <w:nsid w:val="359A0546"/>
    <w:multiLevelType w:val="hybridMultilevel"/>
    <w:tmpl w:val="00B0C624"/>
    <w:lvl w:ilvl="0" w:tplc="A288D11E">
      <w:start w:val="3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>
    <w:nsid w:val="38DE4C5F"/>
    <w:multiLevelType w:val="hybridMultilevel"/>
    <w:tmpl w:val="D028110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900C9898">
      <w:start w:val="1"/>
      <w:numFmt w:val="upperLetter"/>
      <w:lvlText w:val="%2."/>
      <w:lvlJc w:val="left"/>
      <w:pPr>
        <w:ind w:left="2880" w:hanging="360"/>
      </w:pPr>
      <w:rPr>
        <w:rFonts w:ascii="Verdana" w:eastAsiaTheme="minorHAnsi" w:hAnsi="Verdana" w:cstheme="minorBidi"/>
      </w:rPr>
    </w:lvl>
    <w:lvl w:ilvl="2" w:tplc="38B834A0">
      <w:start w:val="1"/>
      <w:numFmt w:val="decimal"/>
      <w:lvlText w:val="%3."/>
      <w:lvlJc w:val="left"/>
      <w:pPr>
        <w:ind w:left="3600" w:hanging="360"/>
      </w:pPr>
      <w:rPr>
        <w:rFonts w:ascii="Verdana" w:eastAsiaTheme="minorHAnsi" w:hAnsi="Verdana" w:cstheme="minorBidi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EE067B"/>
    <w:multiLevelType w:val="hybridMultilevel"/>
    <w:tmpl w:val="2B9EB8C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3F165D16"/>
    <w:multiLevelType w:val="hybridMultilevel"/>
    <w:tmpl w:val="A22289B4"/>
    <w:lvl w:ilvl="0" w:tplc="417244E6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3">
    <w:nsid w:val="3FAD7ED5"/>
    <w:multiLevelType w:val="hybridMultilevel"/>
    <w:tmpl w:val="C75CA26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EC3652C6">
      <w:start w:val="1"/>
      <w:numFmt w:val="decimal"/>
      <w:lvlText w:val="%3."/>
      <w:lvlJc w:val="left"/>
      <w:pPr>
        <w:ind w:left="3240" w:hanging="360"/>
      </w:pPr>
      <w:rPr>
        <w:rFonts w:ascii="Verdana" w:eastAsiaTheme="minorHAnsi" w:hAnsi="Verdana" w:cs="Times New Roman"/>
      </w:rPr>
    </w:lvl>
    <w:lvl w:ilvl="3" w:tplc="303A7414">
      <w:start w:val="3"/>
      <w:numFmt w:val="lowerLetter"/>
      <w:lvlText w:val="%4."/>
      <w:lvlJc w:val="left"/>
      <w:pPr>
        <w:ind w:left="3960" w:hanging="360"/>
      </w:pPr>
      <w:rPr>
        <w:rFonts w:hint="default"/>
      </w:rPr>
    </w:lvl>
    <w:lvl w:ilvl="4" w:tplc="D4C2B278">
      <w:start w:val="3"/>
      <w:numFmt w:val="upperLetter"/>
      <w:lvlText w:val="%5."/>
      <w:lvlJc w:val="left"/>
      <w:pPr>
        <w:ind w:left="468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409D00C6"/>
    <w:multiLevelType w:val="hybridMultilevel"/>
    <w:tmpl w:val="0DA604C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6B875EE">
      <w:start w:val="1"/>
      <w:numFmt w:val="upperLetter"/>
      <w:lvlText w:val="%2."/>
      <w:lvlJc w:val="left"/>
      <w:pPr>
        <w:ind w:left="3690" w:hanging="360"/>
      </w:pPr>
      <w:rPr>
        <w:rFonts w:ascii="Verdana" w:eastAsiaTheme="minorHAnsi" w:hAnsi="Verdana" w:cstheme="minorBidi"/>
      </w:r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4758508E">
      <w:start w:val="3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25">
    <w:nsid w:val="474A34C3"/>
    <w:multiLevelType w:val="hybridMultilevel"/>
    <w:tmpl w:val="909E9618"/>
    <w:lvl w:ilvl="0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405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232521"/>
    <w:multiLevelType w:val="hybridMultilevel"/>
    <w:tmpl w:val="16CE4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46439D"/>
    <w:multiLevelType w:val="hybridMultilevel"/>
    <w:tmpl w:val="31F4B940"/>
    <w:lvl w:ilvl="0" w:tplc="00CAC140">
      <w:start w:val="2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>
    <w:nsid w:val="53CD1691"/>
    <w:multiLevelType w:val="hybridMultilevel"/>
    <w:tmpl w:val="960CD828"/>
    <w:lvl w:ilvl="0" w:tplc="781E91C4">
      <w:start w:val="5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543417"/>
    <w:multiLevelType w:val="hybridMultilevel"/>
    <w:tmpl w:val="547A63FC"/>
    <w:lvl w:ilvl="0" w:tplc="04963F6A">
      <w:start w:val="5"/>
      <w:numFmt w:val="upperLetter"/>
      <w:lvlText w:val="%1.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32">
    <w:nsid w:val="59DA4A1B"/>
    <w:multiLevelType w:val="hybridMultilevel"/>
    <w:tmpl w:val="EB5A7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F0257F"/>
    <w:multiLevelType w:val="hybridMultilevel"/>
    <w:tmpl w:val="1B329A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FF341F"/>
    <w:multiLevelType w:val="hybridMultilevel"/>
    <w:tmpl w:val="0966D9F8"/>
    <w:lvl w:ilvl="0" w:tplc="236C27EC">
      <w:start w:val="2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35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2C22AE"/>
    <w:multiLevelType w:val="hybridMultilevel"/>
    <w:tmpl w:val="F238E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AB023D"/>
    <w:multiLevelType w:val="hybridMultilevel"/>
    <w:tmpl w:val="7E1EC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081344"/>
    <w:multiLevelType w:val="hybridMultilevel"/>
    <w:tmpl w:val="D1A65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5A4F61"/>
    <w:multiLevelType w:val="hybridMultilevel"/>
    <w:tmpl w:val="7D50D5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9"/>
  </w:num>
  <w:num w:numId="3">
    <w:abstractNumId w:val="30"/>
  </w:num>
  <w:num w:numId="4">
    <w:abstractNumId w:val="20"/>
  </w:num>
  <w:num w:numId="5">
    <w:abstractNumId w:val="26"/>
  </w:num>
  <w:num w:numId="6">
    <w:abstractNumId w:val="9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35"/>
  </w:num>
  <w:num w:numId="12">
    <w:abstractNumId w:val="36"/>
  </w:num>
  <w:num w:numId="13">
    <w:abstractNumId w:val="17"/>
  </w:num>
  <w:num w:numId="14">
    <w:abstractNumId w:val="23"/>
  </w:num>
  <w:num w:numId="15">
    <w:abstractNumId w:val="21"/>
  </w:num>
  <w:num w:numId="16">
    <w:abstractNumId w:val="29"/>
  </w:num>
  <w:num w:numId="17">
    <w:abstractNumId w:val="18"/>
  </w:num>
  <w:num w:numId="18">
    <w:abstractNumId w:val="40"/>
  </w:num>
  <w:num w:numId="19">
    <w:abstractNumId w:val="19"/>
  </w:num>
  <w:num w:numId="20">
    <w:abstractNumId w:val="12"/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22"/>
  </w:num>
  <w:num w:numId="28">
    <w:abstractNumId w:val="5"/>
  </w:num>
  <w:num w:numId="29">
    <w:abstractNumId w:val="16"/>
  </w:num>
  <w:num w:numId="30">
    <w:abstractNumId w:val="34"/>
  </w:num>
  <w:num w:numId="31">
    <w:abstractNumId w:val="33"/>
  </w:num>
  <w:num w:numId="32">
    <w:abstractNumId w:val="8"/>
  </w:num>
  <w:num w:numId="33">
    <w:abstractNumId w:val="7"/>
  </w:num>
  <w:num w:numId="34">
    <w:abstractNumId w:val="28"/>
  </w:num>
  <w:num w:numId="35">
    <w:abstractNumId w:val="15"/>
  </w:num>
  <w:num w:numId="36">
    <w:abstractNumId w:val="38"/>
  </w:num>
  <w:num w:numId="37">
    <w:abstractNumId w:val="11"/>
  </w:num>
  <w:num w:numId="38">
    <w:abstractNumId w:val="41"/>
  </w:num>
  <w:num w:numId="39">
    <w:abstractNumId w:val="27"/>
  </w:num>
  <w:num w:numId="40">
    <w:abstractNumId w:val="32"/>
  </w:num>
  <w:num w:numId="41">
    <w:abstractNumId w:val="13"/>
  </w:num>
  <w:num w:numId="42">
    <w:abstractNumId w:val="14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7BE"/>
    <w:rsid w:val="00024CB8"/>
    <w:rsid w:val="00033437"/>
    <w:rsid w:val="000F388C"/>
    <w:rsid w:val="00114651"/>
    <w:rsid w:val="00115EFD"/>
    <w:rsid w:val="00185227"/>
    <w:rsid w:val="001B761C"/>
    <w:rsid w:val="001E726F"/>
    <w:rsid w:val="001F7343"/>
    <w:rsid w:val="00227074"/>
    <w:rsid w:val="00272B2E"/>
    <w:rsid w:val="00273E67"/>
    <w:rsid w:val="002D0F36"/>
    <w:rsid w:val="002E4379"/>
    <w:rsid w:val="00327683"/>
    <w:rsid w:val="00331370"/>
    <w:rsid w:val="00361935"/>
    <w:rsid w:val="00370467"/>
    <w:rsid w:val="00393EAF"/>
    <w:rsid w:val="003C4235"/>
    <w:rsid w:val="003E47BE"/>
    <w:rsid w:val="003E708D"/>
    <w:rsid w:val="003E7BF7"/>
    <w:rsid w:val="003F0E55"/>
    <w:rsid w:val="0041308D"/>
    <w:rsid w:val="00447C6A"/>
    <w:rsid w:val="004762E3"/>
    <w:rsid w:val="00486A8A"/>
    <w:rsid w:val="004B17D5"/>
    <w:rsid w:val="004C7FAF"/>
    <w:rsid w:val="00500B36"/>
    <w:rsid w:val="0053536D"/>
    <w:rsid w:val="00542CC3"/>
    <w:rsid w:val="005646CF"/>
    <w:rsid w:val="00582851"/>
    <w:rsid w:val="00593132"/>
    <w:rsid w:val="00616A17"/>
    <w:rsid w:val="006537C0"/>
    <w:rsid w:val="00661127"/>
    <w:rsid w:val="0067627F"/>
    <w:rsid w:val="00691386"/>
    <w:rsid w:val="00696D59"/>
    <w:rsid w:val="006D1107"/>
    <w:rsid w:val="006E1D22"/>
    <w:rsid w:val="0072507A"/>
    <w:rsid w:val="007557A1"/>
    <w:rsid w:val="00761723"/>
    <w:rsid w:val="00796F74"/>
    <w:rsid w:val="007B2823"/>
    <w:rsid w:val="00811EC9"/>
    <w:rsid w:val="00852986"/>
    <w:rsid w:val="00870008"/>
    <w:rsid w:val="00876836"/>
    <w:rsid w:val="0089725A"/>
    <w:rsid w:val="008978D0"/>
    <w:rsid w:val="008B339D"/>
    <w:rsid w:val="008C4617"/>
    <w:rsid w:val="008D029E"/>
    <w:rsid w:val="008E46E0"/>
    <w:rsid w:val="0090645C"/>
    <w:rsid w:val="00956287"/>
    <w:rsid w:val="00963D40"/>
    <w:rsid w:val="00974AA9"/>
    <w:rsid w:val="00987653"/>
    <w:rsid w:val="009A40A6"/>
    <w:rsid w:val="009B2FE8"/>
    <w:rsid w:val="00A059F3"/>
    <w:rsid w:val="00A1465F"/>
    <w:rsid w:val="00A44E55"/>
    <w:rsid w:val="00A84C45"/>
    <w:rsid w:val="00AB42AC"/>
    <w:rsid w:val="00AD5452"/>
    <w:rsid w:val="00AD5E2E"/>
    <w:rsid w:val="00AF311C"/>
    <w:rsid w:val="00AF4F8B"/>
    <w:rsid w:val="00B164AA"/>
    <w:rsid w:val="00B31FED"/>
    <w:rsid w:val="00B36615"/>
    <w:rsid w:val="00B42E08"/>
    <w:rsid w:val="00B73564"/>
    <w:rsid w:val="00BB0C36"/>
    <w:rsid w:val="00C048E3"/>
    <w:rsid w:val="00C55F1A"/>
    <w:rsid w:val="00C6457F"/>
    <w:rsid w:val="00C8654C"/>
    <w:rsid w:val="00CB2339"/>
    <w:rsid w:val="00CD1179"/>
    <w:rsid w:val="00CF39F3"/>
    <w:rsid w:val="00CF5F08"/>
    <w:rsid w:val="00D33536"/>
    <w:rsid w:val="00D37AF2"/>
    <w:rsid w:val="00D46302"/>
    <w:rsid w:val="00D667AA"/>
    <w:rsid w:val="00D8701F"/>
    <w:rsid w:val="00DA246F"/>
    <w:rsid w:val="00E14F09"/>
    <w:rsid w:val="00E16AE2"/>
    <w:rsid w:val="00E352E1"/>
    <w:rsid w:val="00E52712"/>
    <w:rsid w:val="00E74418"/>
    <w:rsid w:val="00EB06FD"/>
    <w:rsid w:val="00EC67A7"/>
    <w:rsid w:val="00EC6AC2"/>
    <w:rsid w:val="00F4373D"/>
    <w:rsid w:val="00F54DB9"/>
    <w:rsid w:val="00F7153D"/>
    <w:rsid w:val="00F77A8F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character" w:styleId="FollowedHyperlink">
    <w:name w:val="FollowedHyperlink"/>
    <w:basedOn w:val="DefaultParagraphFont"/>
    <w:uiPriority w:val="99"/>
    <w:unhideWhenUsed/>
    <w:rsid w:val="0089725A"/>
    <w:rPr>
      <w:color w:val="954F72" w:themeColor="followedHyperlink"/>
      <w:u w:val="single"/>
    </w:rPr>
  </w:style>
  <w:style w:type="paragraph" w:customStyle="1" w:styleId="Default">
    <w:name w:val="Default"/>
    <w:rsid w:val="0089725A"/>
    <w:pPr>
      <w:autoSpaceDE w:val="0"/>
      <w:autoSpaceDN w:val="0"/>
      <w:adjustRightInd w:val="0"/>
    </w:pPr>
    <w:rPr>
      <w:rFonts w:ascii="Berthold Akzidenz Grotesk" w:eastAsiaTheme="minorHAnsi" w:hAnsi="Berthold Akzidenz Grotesk" w:cs="Berthold Akzidenz Grotesk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character" w:styleId="FollowedHyperlink">
    <w:name w:val="FollowedHyperlink"/>
    <w:basedOn w:val="DefaultParagraphFont"/>
    <w:uiPriority w:val="99"/>
    <w:unhideWhenUsed/>
    <w:rsid w:val="0089725A"/>
    <w:rPr>
      <w:color w:val="954F72" w:themeColor="followedHyperlink"/>
      <w:u w:val="single"/>
    </w:rPr>
  </w:style>
  <w:style w:type="paragraph" w:customStyle="1" w:styleId="Default">
    <w:name w:val="Default"/>
    <w:rsid w:val="0089725A"/>
    <w:pPr>
      <w:autoSpaceDE w:val="0"/>
      <w:autoSpaceDN w:val="0"/>
      <w:adjustRightInd w:val="0"/>
    </w:pPr>
    <w:rPr>
      <w:rFonts w:ascii="Berthold Akzidenz Grotesk" w:eastAsiaTheme="minorHAnsi" w:hAnsi="Berthold Akzidenz Grotesk" w:cs="Berthold Akzidenz Grote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9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hegraycenter.org/social-stories/what-are-social-stories" TargetMode="External"/><Relationship Id="rId18" Type="http://schemas.openxmlformats.org/officeDocument/2006/relationships/hyperlink" Target="http://www.cdc.gov/ncbddd/autism/signs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ducation.ohio.gov/Topics/Special-Education/Students-with-disabilities/resources-for-autistic-childre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autismspeaks.org/what-autism/diagnosis/dsm-5-diagnostic-criteria" TargetMode="External"/><Relationship Id="rId17" Type="http://schemas.openxmlformats.org/officeDocument/2006/relationships/hyperlink" Target="http://www.nichcy.org/disability/specific/autis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cate.autism.com/social-stories.html" TargetMode="External"/><Relationship Id="rId20" Type="http://schemas.openxmlformats.org/officeDocument/2006/relationships/hyperlink" Target="http://www.wvde.state.wv.us/osp/autism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imh.nih.gov/health/topics/autism-spectrum-disorders-pervasive-developmental-disorders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thewatsoninstitute.org/teacher-resources2.jsp?pageId=216139224060122641574729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webmd.com/brain/autism/history-of-autism" TargetMode="External"/><Relationship Id="rId19" Type="http://schemas.openxmlformats.org/officeDocument/2006/relationships/hyperlink" Target="http://www.autismspeaks.org/what-autism/symptom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utismnow.org" TargetMode="External"/><Relationship Id="rId14" Type="http://schemas.openxmlformats.org/officeDocument/2006/relationships/hyperlink" Target="http://www.pbisworld.com/tier-2/social-stories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14290-00F7-4610-A75D-CD8C909D0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4743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5193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Carabes, Alan</dc:creator>
  <cp:lastModifiedBy>Carabes, Alan</cp:lastModifiedBy>
  <cp:revision>3</cp:revision>
  <dcterms:created xsi:type="dcterms:W3CDTF">2016-12-29T02:01:00Z</dcterms:created>
  <dcterms:modified xsi:type="dcterms:W3CDTF">2016-12-29T02:02:00Z</dcterms:modified>
</cp:coreProperties>
</file>