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C6A" w:rsidRDefault="002E4379" w:rsidP="00447C6A">
      <w:pPr>
        <w:pStyle w:val="Title"/>
      </w:pPr>
      <w:r>
        <w:t>Web Exercise</w:t>
      </w:r>
    </w:p>
    <w:p w:rsidR="00696D59" w:rsidRDefault="00696D59" w:rsidP="00696D59">
      <w:pPr>
        <w:pStyle w:val="Heading1"/>
      </w:pPr>
      <w:r>
        <w:t>Chapter 9</w:t>
      </w:r>
      <w:r>
        <w:t xml:space="preserve">: </w:t>
      </w:r>
      <w:r w:rsidRPr="00696D59">
        <w:t xml:space="preserve">Individuals </w:t>
      </w:r>
      <w:proofErr w:type="gramStart"/>
      <w:r w:rsidRPr="00696D59">
        <w:t>With</w:t>
      </w:r>
      <w:proofErr w:type="gramEnd"/>
      <w:r w:rsidRPr="00696D59">
        <w:t xml:space="preserve"> Emotional or Behavioral Disorders</w:t>
      </w:r>
    </w:p>
    <w:p w:rsidR="00696D59" w:rsidRDefault="00696D59" w:rsidP="00696D59">
      <w:pPr>
        <w:pStyle w:val="ListParagraph"/>
        <w:numPr>
          <w:ilvl w:val="0"/>
          <w:numId w:val="41"/>
        </w:numPr>
        <w:spacing w:after="20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Conduct an Internet search to locate ideas and/or activities that focus on conflict resolution.  Select at least five ideas, lesson plans or activities that you can use to develop an awareness of available materials/opportunities to be prepared to app</w:t>
      </w:r>
      <w:bookmarkStart w:id="0" w:name="_GoBack"/>
      <w:bookmarkEnd w:id="0"/>
      <w:r>
        <w:rPr>
          <w:rFonts w:ascii="Verdana" w:hAnsi="Verdana"/>
        </w:rPr>
        <w:t>ropriately address conflict-resolution.</w:t>
      </w:r>
    </w:p>
    <w:p w:rsidR="00696D59" w:rsidRDefault="00696D59" w:rsidP="00696D5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696D59" w:rsidRDefault="00696D59" w:rsidP="00696D5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>Three sites that you may find especially helpful are:</w:t>
      </w:r>
    </w:p>
    <w:p w:rsidR="00696D59" w:rsidRDefault="00696D59" w:rsidP="00696D5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</w:r>
      <w:hyperlink r:id="rId9" w:history="1">
        <w:r w:rsidRPr="00883F94">
          <w:rPr>
            <w:rStyle w:val="Hyperlink"/>
            <w:rFonts w:ascii="Verdana" w:hAnsi="Verdana"/>
          </w:rPr>
          <w:t>www.pbs.org</w:t>
        </w:r>
      </w:hyperlink>
    </w:p>
    <w:p w:rsidR="00696D59" w:rsidRDefault="00696D59" w:rsidP="00696D5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</w:r>
      <w:hyperlink r:id="rId10" w:history="1">
        <w:r w:rsidRPr="00883F94">
          <w:rPr>
            <w:rStyle w:val="Hyperlink"/>
            <w:rFonts w:ascii="Verdana" w:hAnsi="Verdana"/>
          </w:rPr>
          <w:t>http://teach-nology.com</w:t>
        </w:r>
      </w:hyperlink>
      <w:r>
        <w:rPr>
          <w:rFonts w:ascii="Verdana" w:hAnsi="Verdana"/>
        </w:rPr>
        <w:t xml:space="preserve"> </w:t>
      </w:r>
    </w:p>
    <w:p w:rsidR="00696D59" w:rsidRDefault="00696D59" w:rsidP="00696D5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</w:r>
      <w:hyperlink r:id="rId11" w:history="1">
        <w:r w:rsidRPr="00883F94">
          <w:rPr>
            <w:rStyle w:val="Hyperlink"/>
            <w:rFonts w:ascii="Verdana" w:hAnsi="Verdana"/>
          </w:rPr>
          <w:t>https://teachervision.com</w:t>
        </w:r>
      </w:hyperlink>
    </w:p>
    <w:p w:rsidR="00696D59" w:rsidRDefault="00696D59" w:rsidP="00696D59">
      <w:pPr>
        <w:pStyle w:val="ListParagraph"/>
        <w:rPr>
          <w:rFonts w:ascii="Verdana" w:hAnsi="Verdana"/>
        </w:rPr>
      </w:pPr>
    </w:p>
    <w:p w:rsidR="00696D59" w:rsidRDefault="00696D59" w:rsidP="00696D59">
      <w:pPr>
        <w:pStyle w:val="ListParagrap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Chapter 9 Objective</w:t>
      </w:r>
    </w:p>
    <w:p w:rsidR="00696D59" w:rsidRDefault="00696D59" w:rsidP="00696D5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Provide examples of academic and behavioral interventions often used with individuals with emotional or behavioral disorders.</w:t>
      </w:r>
    </w:p>
    <w:p w:rsidR="00696D59" w:rsidRDefault="00696D59" w:rsidP="00696D59">
      <w:pPr>
        <w:pStyle w:val="ListParagraph"/>
        <w:rPr>
          <w:rFonts w:ascii="Verdana" w:hAnsi="Verdana"/>
        </w:rPr>
      </w:pPr>
    </w:p>
    <w:p w:rsidR="00696D59" w:rsidRDefault="00696D59" w:rsidP="00696D59">
      <w:pPr>
        <w:pStyle w:val="ListParagraph"/>
        <w:rPr>
          <w:rFonts w:ascii="Verdana" w:hAnsi="Verdana"/>
        </w:rPr>
      </w:pPr>
      <w:r>
        <w:rPr>
          <w:rFonts w:ascii="Verdana" w:hAnsi="Verdana"/>
          <w:u w:val="single"/>
        </w:rPr>
        <w:t>CEC Standard(s)</w:t>
      </w:r>
      <w:r>
        <w:rPr>
          <w:rFonts w:ascii="Verdana" w:hAnsi="Verdana"/>
        </w:rPr>
        <w:t>: Standard 5: Instructional Planning and Strategies</w:t>
      </w:r>
    </w:p>
    <w:p w:rsidR="00696D59" w:rsidRDefault="00696D59" w:rsidP="00696D5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Standard 5.1: Beginning special education professionals consider an individual’s abilities, interests, learning environments, and cultural and linguistic factors in the selection, development, and adaptation of learning experiences for individuals with exceptionalities.</w:t>
      </w:r>
    </w:p>
    <w:p w:rsidR="00696D59" w:rsidRDefault="00696D59" w:rsidP="00696D59">
      <w:pPr>
        <w:pStyle w:val="ListParagraph"/>
        <w:rPr>
          <w:rFonts w:ascii="Verdana" w:hAnsi="Verdana"/>
        </w:rPr>
      </w:pPr>
    </w:p>
    <w:p w:rsidR="00696D59" w:rsidRDefault="00696D59" w:rsidP="00696D59">
      <w:pPr>
        <w:pStyle w:val="ListParagraph"/>
        <w:spacing w:after="0"/>
        <w:rPr>
          <w:rFonts w:ascii="Verdana" w:hAnsi="Verdana"/>
        </w:rPr>
      </w:pPr>
      <w:r>
        <w:rPr>
          <w:rFonts w:ascii="Verdana" w:hAnsi="Verdana"/>
          <w:u w:val="single"/>
        </w:rPr>
        <w:t xml:space="preserve">PRAXIS II: Education of Exceptional Students: Core Content Knowledge </w:t>
      </w:r>
    </w:p>
    <w:p w:rsidR="00696D59" w:rsidRDefault="00696D59" w:rsidP="00696D59">
      <w:pPr>
        <w:pStyle w:val="ListParagraph"/>
        <w:numPr>
          <w:ilvl w:val="0"/>
          <w:numId w:val="19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Topic III: delivery of Services to Students with Disabilities</w:t>
      </w:r>
    </w:p>
    <w:p w:rsidR="00696D59" w:rsidRPr="00743737" w:rsidRDefault="00696D59" w:rsidP="00696D59">
      <w:pPr>
        <w:spacing w:after="0"/>
        <w:ind w:left="1440" w:firstLine="720"/>
        <w:rPr>
          <w:rFonts w:ascii="Verdana" w:hAnsi="Verdana"/>
        </w:rPr>
      </w:pPr>
      <w:r>
        <w:rPr>
          <w:rFonts w:ascii="Verdana" w:hAnsi="Verdana"/>
        </w:rPr>
        <w:t xml:space="preserve">A. </w:t>
      </w:r>
      <w:r w:rsidRPr="00743737">
        <w:rPr>
          <w:rFonts w:ascii="Verdana" w:hAnsi="Verdana"/>
        </w:rPr>
        <w:t>Background knowledge</w:t>
      </w:r>
    </w:p>
    <w:p w:rsidR="00696D59" w:rsidRPr="00743737" w:rsidRDefault="00696D59" w:rsidP="00696D59">
      <w:pPr>
        <w:spacing w:after="0"/>
        <w:ind w:left="2880"/>
        <w:rPr>
          <w:rFonts w:ascii="Verdana" w:hAnsi="Verdana"/>
        </w:rPr>
      </w:pPr>
      <w:r>
        <w:rPr>
          <w:rFonts w:ascii="Verdana" w:hAnsi="Verdana"/>
        </w:rPr>
        <w:t xml:space="preserve">1. </w:t>
      </w:r>
      <w:proofErr w:type="gramStart"/>
      <w:r w:rsidRPr="00743737">
        <w:rPr>
          <w:rFonts w:ascii="Verdana" w:hAnsi="Verdana"/>
        </w:rPr>
        <w:t>conceptual</w:t>
      </w:r>
      <w:proofErr w:type="gramEnd"/>
      <w:r w:rsidRPr="00743737">
        <w:rPr>
          <w:rFonts w:ascii="Verdana" w:hAnsi="Verdana"/>
        </w:rPr>
        <w:t xml:space="preserve"> approac</w:t>
      </w:r>
      <w:r>
        <w:rPr>
          <w:rFonts w:ascii="Verdana" w:hAnsi="Verdana"/>
        </w:rPr>
        <w:t xml:space="preserve">hes underlying service delivery </w:t>
      </w:r>
      <w:r w:rsidRPr="00743737">
        <w:rPr>
          <w:rFonts w:ascii="Verdana" w:hAnsi="Verdana"/>
        </w:rPr>
        <w:t>to students with disabilities</w:t>
      </w:r>
    </w:p>
    <w:p w:rsidR="00696D59" w:rsidRPr="009D6261" w:rsidRDefault="00696D59" w:rsidP="00696D59">
      <w:pPr>
        <w:pStyle w:val="ListParagraph"/>
        <w:spacing w:after="0"/>
        <w:ind w:left="3600"/>
        <w:rPr>
          <w:rFonts w:ascii="Verdana" w:hAnsi="Verdana"/>
        </w:rPr>
      </w:pPr>
    </w:p>
    <w:p w:rsidR="00696D59" w:rsidRDefault="00696D59" w:rsidP="00696D59">
      <w:pPr>
        <w:pStyle w:val="ListParagraph"/>
        <w:numPr>
          <w:ilvl w:val="0"/>
          <w:numId w:val="41"/>
        </w:numPr>
        <w:spacing w:after="20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 xml:space="preserve">Visit the Iris Center and complete the activity “He Just Needs a Little Discipline.”  The activity can be found at </w:t>
      </w:r>
      <w:hyperlink r:id="rId12" w:history="1">
        <w:r w:rsidRPr="00883F94">
          <w:rPr>
            <w:rStyle w:val="Hyperlink"/>
            <w:rFonts w:ascii="Verdana" w:hAnsi="Verdana"/>
          </w:rPr>
          <w:t>http://iris.peabody.vanderbilt.edu/wp-content/uploads/2013/01/ica004-he_just_needs_discipline.pdf</w:t>
        </w:r>
      </w:hyperlink>
      <w:r>
        <w:rPr>
          <w:rFonts w:ascii="Verdana" w:hAnsi="Verdana"/>
        </w:rPr>
        <w:t xml:space="preserve"> Use the </w:t>
      </w:r>
      <w:r>
        <w:rPr>
          <w:rFonts w:ascii="Verdana" w:hAnsi="Verdana"/>
        </w:rPr>
        <w:lastRenderedPageBreak/>
        <w:t xml:space="preserve">included Star Sheets to address Matt’s inappropriate behaviors. Which of the three methods of treatment (behavioral, pharmacological, or multimodal) would you recommend for </w:t>
      </w:r>
      <w:proofErr w:type="gramStart"/>
      <w:r>
        <w:rPr>
          <w:rFonts w:ascii="Verdana" w:hAnsi="Verdana"/>
        </w:rPr>
        <w:t>Matt.</w:t>
      </w:r>
      <w:proofErr w:type="gramEnd"/>
      <w:r>
        <w:rPr>
          <w:rFonts w:ascii="Verdana" w:hAnsi="Verdana"/>
        </w:rPr>
        <w:t xml:space="preserve">  What additional strategies would you use to address Matt’s behavior?  Would you prepare a Behavior Intervention Plan?  Why? Why not?</w:t>
      </w:r>
    </w:p>
    <w:p w:rsidR="00696D59" w:rsidRDefault="00696D59" w:rsidP="00696D59">
      <w:pPr>
        <w:spacing w:after="0"/>
        <w:rPr>
          <w:rFonts w:ascii="Verdana" w:hAnsi="Verdana"/>
          <w:u w:val="single"/>
        </w:rPr>
      </w:pPr>
      <w:r>
        <w:rPr>
          <w:rFonts w:ascii="Verdana" w:hAnsi="Verdana"/>
        </w:rPr>
        <w:tab/>
      </w:r>
      <w:r>
        <w:rPr>
          <w:rFonts w:ascii="Verdana" w:hAnsi="Verdana"/>
          <w:u w:val="single"/>
        </w:rPr>
        <w:t>Chapter 9 Objective</w:t>
      </w:r>
    </w:p>
    <w:p w:rsidR="00696D59" w:rsidRDefault="00696D59" w:rsidP="00696D59">
      <w:pPr>
        <w:spacing w:after="0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Provide examples of academic and behavioral interventions often </w:t>
      </w:r>
      <w:r>
        <w:rPr>
          <w:rFonts w:ascii="Verdana" w:hAnsi="Verdana"/>
        </w:rPr>
        <w:tab/>
      </w:r>
      <w:r>
        <w:rPr>
          <w:rFonts w:ascii="Verdana" w:hAnsi="Verdana"/>
        </w:rPr>
        <w:t xml:space="preserve">used </w:t>
      </w:r>
      <w:r>
        <w:rPr>
          <w:rFonts w:ascii="Verdana" w:hAnsi="Verdana"/>
        </w:rPr>
        <w:tab/>
        <w:t>with individuals with emotional or behavioral disorders.</w:t>
      </w:r>
    </w:p>
    <w:p w:rsidR="00696D59" w:rsidRDefault="00696D59" w:rsidP="00696D59">
      <w:pPr>
        <w:spacing w:after="0"/>
        <w:rPr>
          <w:rFonts w:ascii="Verdana" w:hAnsi="Verdana"/>
        </w:rPr>
      </w:pPr>
    </w:p>
    <w:p w:rsidR="00696D59" w:rsidRDefault="00696D59" w:rsidP="00696D59">
      <w:pPr>
        <w:spacing w:after="0"/>
        <w:rPr>
          <w:rFonts w:ascii="Verdana" w:hAnsi="Verdana"/>
        </w:rPr>
      </w:pPr>
      <w:r>
        <w:rPr>
          <w:rFonts w:ascii="Verdana" w:hAnsi="Verdana"/>
        </w:rPr>
        <w:tab/>
      </w:r>
    </w:p>
    <w:p w:rsidR="00696D59" w:rsidRDefault="00696D59" w:rsidP="00696D59">
      <w:pPr>
        <w:spacing w:after="0"/>
        <w:rPr>
          <w:rFonts w:ascii="Verdana" w:hAnsi="Verdana"/>
        </w:rPr>
      </w:pPr>
    </w:p>
    <w:p w:rsidR="00696D59" w:rsidRDefault="00696D59" w:rsidP="00696D59">
      <w:pPr>
        <w:spacing w:after="0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  <w:u w:val="single"/>
        </w:rPr>
        <w:t>CEC Standard(s)</w:t>
      </w:r>
      <w:r>
        <w:rPr>
          <w:rFonts w:ascii="Verdana" w:hAnsi="Verdana"/>
        </w:rPr>
        <w:t>: Standard 2: Learning Environments</w:t>
      </w:r>
    </w:p>
    <w:p w:rsidR="00696D59" w:rsidRDefault="00696D59" w:rsidP="00696D59">
      <w:pPr>
        <w:spacing w:after="0"/>
        <w:ind w:left="720" w:firstLine="720"/>
        <w:rPr>
          <w:rFonts w:ascii="Verdana" w:hAnsi="Verdana"/>
        </w:rPr>
      </w:pPr>
      <w:r>
        <w:rPr>
          <w:rFonts w:ascii="Verdana" w:hAnsi="Verdana"/>
        </w:rPr>
        <w:t>Standard 2.1: Beginning special education professionals through collaboration with general educators and other colleagues crea</w:t>
      </w:r>
      <w:r>
        <w:rPr>
          <w:rFonts w:ascii="Verdana" w:hAnsi="Verdana"/>
        </w:rPr>
        <w:t xml:space="preserve">te safe, </w:t>
      </w:r>
      <w:r>
        <w:rPr>
          <w:rFonts w:ascii="Verdana" w:hAnsi="Verdana"/>
        </w:rPr>
        <w:t xml:space="preserve">inclusive, culturally responsive </w:t>
      </w:r>
      <w:r>
        <w:rPr>
          <w:rFonts w:ascii="Verdana" w:hAnsi="Verdana"/>
        </w:rPr>
        <w:t xml:space="preserve">learning environments to engage </w:t>
      </w:r>
      <w:r>
        <w:rPr>
          <w:rFonts w:ascii="Verdana" w:hAnsi="Verdana"/>
        </w:rPr>
        <w:t xml:space="preserve">individuals </w:t>
      </w:r>
      <w:r>
        <w:rPr>
          <w:rFonts w:ascii="Verdana" w:hAnsi="Verdana"/>
        </w:rPr>
        <w:tab/>
        <w:t>with exceptionalities in meaningful learning activities and social interactions.</w:t>
      </w:r>
    </w:p>
    <w:p w:rsidR="00696D59" w:rsidRDefault="00696D59" w:rsidP="00696D59">
      <w:pPr>
        <w:spacing w:after="0"/>
        <w:rPr>
          <w:rFonts w:ascii="Verdana" w:hAnsi="Verdana"/>
        </w:rPr>
      </w:pPr>
    </w:p>
    <w:p w:rsidR="00696D59" w:rsidRDefault="00696D59" w:rsidP="00696D59">
      <w:pPr>
        <w:pStyle w:val="ListParagraph"/>
        <w:spacing w:after="0"/>
        <w:rPr>
          <w:rFonts w:ascii="Verdana" w:hAnsi="Verdana"/>
        </w:rPr>
      </w:pPr>
      <w:r>
        <w:rPr>
          <w:rFonts w:ascii="Verdana" w:hAnsi="Verdana"/>
          <w:u w:val="single"/>
        </w:rPr>
        <w:t xml:space="preserve">PRAXIS II: Education of Exceptional Students: Core Content Knowledge </w:t>
      </w:r>
    </w:p>
    <w:p w:rsidR="00696D59" w:rsidRDefault="00696D59" w:rsidP="00696D59">
      <w:pPr>
        <w:pStyle w:val="ListParagraph"/>
        <w:numPr>
          <w:ilvl w:val="0"/>
          <w:numId w:val="19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Topic III: delivery of Services to Students with Disabilities</w:t>
      </w:r>
    </w:p>
    <w:p w:rsidR="00696D59" w:rsidRPr="00743737" w:rsidRDefault="00696D59" w:rsidP="00696D59">
      <w:pPr>
        <w:spacing w:after="0"/>
        <w:ind w:left="1440" w:firstLine="720"/>
        <w:rPr>
          <w:rFonts w:ascii="Verdana" w:hAnsi="Verdana"/>
        </w:rPr>
      </w:pPr>
      <w:r>
        <w:rPr>
          <w:rFonts w:ascii="Verdana" w:hAnsi="Verdana"/>
        </w:rPr>
        <w:t xml:space="preserve">A. </w:t>
      </w:r>
      <w:r w:rsidRPr="00743737">
        <w:rPr>
          <w:rFonts w:ascii="Verdana" w:hAnsi="Verdana"/>
        </w:rPr>
        <w:t>Background knowledge</w:t>
      </w:r>
    </w:p>
    <w:p w:rsidR="00696D59" w:rsidRPr="00743737" w:rsidRDefault="00696D59" w:rsidP="00696D59">
      <w:pPr>
        <w:spacing w:after="0"/>
        <w:ind w:left="2880"/>
        <w:rPr>
          <w:rFonts w:ascii="Verdana" w:hAnsi="Verdana"/>
        </w:rPr>
      </w:pPr>
      <w:r>
        <w:rPr>
          <w:rFonts w:ascii="Verdana" w:hAnsi="Verdana"/>
        </w:rPr>
        <w:t xml:space="preserve">3. </w:t>
      </w:r>
      <w:proofErr w:type="gramStart"/>
      <w:r w:rsidRPr="00743737">
        <w:rPr>
          <w:rFonts w:ascii="Verdana" w:hAnsi="Verdana"/>
        </w:rPr>
        <w:t>integrating</w:t>
      </w:r>
      <w:proofErr w:type="gramEnd"/>
      <w:r w:rsidRPr="00743737">
        <w:rPr>
          <w:rFonts w:ascii="Verdana" w:hAnsi="Verdana"/>
        </w:rPr>
        <w:t xml:space="preserve"> best practices from multidisciplinary research and professional literature into the educational setting</w:t>
      </w:r>
    </w:p>
    <w:p w:rsidR="00696D59" w:rsidRPr="00473EC9" w:rsidRDefault="00696D59" w:rsidP="00696D59">
      <w:pPr>
        <w:spacing w:after="0"/>
        <w:rPr>
          <w:rFonts w:ascii="Verdana" w:hAnsi="Verdana"/>
        </w:rPr>
      </w:pPr>
    </w:p>
    <w:p w:rsidR="00542CC3" w:rsidRPr="00A44E55" w:rsidRDefault="00542CC3" w:rsidP="00696D59">
      <w:pPr>
        <w:pStyle w:val="Heading1"/>
      </w:pPr>
    </w:p>
    <w:sectPr w:rsidR="00542CC3" w:rsidRPr="00A44E55" w:rsidSect="00E14F0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7BE" w:rsidRDefault="003E47BE">
      <w:r>
        <w:separator/>
      </w:r>
    </w:p>
  </w:endnote>
  <w:endnote w:type="continuationSeparator" w:id="0">
    <w:p w:rsidR="003E47BE" w:rsidRDefault="003E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thold Akzidenz Grotesk">
    <w:altName w:val="Berthold Akzidenz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7BE" w:rsidRDefault="003E47BE">
      <w:r>
        <w:separator/>
      </w:r>
    </w:p>
  </w:footnote>
  <w:footnote w:type="continuationSeparator" w:id="0">
    <w:p w:rsidR="003E47BE" w:rsidRDefault="003E4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379" w:rsidRDefault="002E4379" w:rsidP="003E708D">
    <w:pPr>
      <w:pStyle w:val="Header"/>
      <w:jc w:val="right"/>
    </w:pPr>
    <w:r>
      <w:t>Student Resource</w:t>
    </w:r>
  </w:p>
  <w:p w:rsidR="003E47BE" w:rsidRDefault="003E47BE" w:rsidP="003E708D">
    <w:pPr>
      <w:pStyle w:val="Header"/>
      <w:jc w:val="right"/>
    </w:pPr>
    <w:proofErr w:type="spellStart"/>
    <w:r>
      <w:t>Gargiulo</w:t>
    </w:r>
    <w:proofErr w:type="spellEnd"/>
    <w:r>
      <w:t xml:space="preserve">, </w:t>
    </w:r>
    <w:r w:rsidRPr="003E47BE">
      <w:rPr>
        <w:i/>
      </w:rPr>
      <w:t>Special Education in Contemporary Society 6th Edition</w:t>
    </w:r>
  </w:p>
  <w:p w:rsidR="004762E3" w:rsidRPr="004762E3" w:rsidRDefault="004762E3" w:rsidP="003E708D">
    <w:pPr>
      <w:pStyle w:val="Header"/>
      <w:jc w:val="right"/>
    </w:pPr>
    <w:r>
      <w:t xml:space="preserve">SAGE Publishing, </w:t>
    </w:r>
    <w:r w:rsidR="003E47BE"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17A58E0"/>
    <w:multiLevelType w:val="hybridMultilevel"/>
    <w:tmpl w:val="7F9AB2E4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07167CCB"/>
    <w:multiLevelType w:val="hybridMultilevel"/>
    <w:tmpl w:val="03CC073A"/>
    <w:lvl w:ilvl="0" w:tplc="3370D8C8">
      <w:start w:val="3"/>
      <w:numFmt w:val="upperLetter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080025B3"/>
    <w:multiLevelType w:val="hybridMultilevel"/>
    <w:tmpl w:val="1180BE28"/>
    <w:lvl w:ilvl="0" w:tplc="8BBAEF50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050" w:hanging="360"/>
      </w:pPr>
    </w:lvl>
    <w:lvl w:ilvl="2" w:tplc="9CA860C6">
      <w:start w:val="1"/>
      <w:numFmt w:val="decimal"/>
      <w:lvlText w:val="%3."/>
      <w:lvlJc w:val="right"/>
      <w:pPr>
        <w:ind w:left="2880" w:hanging="180"/>
      </w:pPr>
      <w:rPr>
        <w:rFonts w:ascii="Verdana" w:eastAsiaTheme="minorHAnsi" w:hAnsi="Verdana" w:cstheme="minorBidi"/>
      </w:rPr>
    </w:lvl>
    <w:lvl w:ilvl="3" w:tplc="0409000F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7">
    <w:nsid w:val="098D04A5"/>
    <w:multiLevelType w:val="hybridMultilevel"/>
    <w:tmpl w:val="88FEDE4E"/>
    <w:lvl w:ilvl="0" w:tplc="174070AA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9B0088"/>
    <w:multiLevelType w:val="hybridMultilevel"/>
    <w:tmpl w:val="B21AFF62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15">
      <w:start w:val="1"/>
      <w:numFmt w:val="upp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1AB82906"/>
    <w:multiLevelType w:val="hybridMultilevel"/>
    <w:tmpl w:val="43B85F3A"/>
    <w:lvl w:ilvl="0" w:tplc="9D3A628E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9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>
    <w:nsid w:val="1BC91C63"/>
    <w:multiLevelType w:val="hybridMultilevel"/>
    <w:tmpl w:val="1A5A6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B7155"/>
    <w:multiLevelType w:val="hybridMultilevel"/>
    <w:tmpl w:val="FB544C22"/>
    <w:lvl w:ilvl="0" w:tplc="BDFCF880">
      <w:start w:val="2"/>
      <w:numFmt w:val="upperLetter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14">
    <w:nsid w:val="2B63281C"/>
    <w:multiLevelType w:val="hybridMultilevel"/>
    <w:tmpl w:val="9196967A"/>
    <w:lvl w:ilvl="0" w:tplc="298AEEE6">
      <w:start w:val="4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2BD07C49"/>
    <w:multiLevelType w:val="hybridMultilevel"/>
    <w:tmpl w:val="75246C3E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6">
    <w:nsid w:val="359A0546"/>
    <w:multiLevelType w:val="hybridMultilevel"/>
    <w:tmpl w:val="00B0C624"/>
    <w:lvl w:ilvl="0" w:tplc="A288D11E">
      <w:start w:val="3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38DE4C5F"/>
    <w:multiLevelType w:val="hybridMultilevel"/>
    <w:tmpl w:val="D02811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900C9898">
      <w:start w:val="1"/>
      <w:numFmt w:val="upperLetter"/>
      <w:lvlText w:val="%2."/>
      <w:lvlJc w:val="left"/>
      <w:pPr>
        <w:ind w:left="2880" w:hanging="360"/>
      </w:pPr>
      <w:rPr>
        <w:rFonts w:ascii="Verdana" w:eastAsiaTheme="minorHAnsi" w:hAnsi="Verdana" w:cstheme="minorBidi"/>
      </w:rPr>
    </w:lvl>
    <w:lvl w:ilvl="2" w:tplc="38B834A0">
      <w:start w:val="1"/>
      <w:numFmt w:val="decimal"/>
      <w:lvlText w:val="%3."/>
      <w:lvlJc w:val="left"/>
      <w:pPr>
        <w:ind w:left="3600" w:hanging="360"/>
      </w:pPr>
      <w:rPr>
        <w:rFonts w:ascii="Verdana" w:eastAsiaTheme="minorHAnsi" w:hAnsi="Verdana" w:cstheme="minorBidi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E067B"/>
    <w:multiLevelType w:val="hybridMultilevel"/>
    <w:tmpl w:val="2B9EB8C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3F165D16"/>
    <w:multiLevelType w:val="hybridMultilevel"/>
    <w:tmpl w:val="A22289B4"/>
    <w:lvl w:ilvl="0" w:tplc="417244E6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3FAD7ED5"/>
    <w:multiLevelType w:val="hybridMultilevel"/>
    <w:tmpl w:val="C75CA26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EC3652C6">
      <w:start w:val="1"/>
      <w:numFmt w:val="decimal"/>
      <w:lvlText w:val="%3."/>
      <w:lvlJc w:val="left"/>
      <w:pPr>
        <w:ind w:left="3240" w:hanging="360"/>
      </w:pPr>
      <w:rPr>
        <w:rFonts w:ascii="Verdana" w:eastAsiaTheme="minorHAnsi" w:hAnsi="Verdana" w:cs="Times New Roman"/>
      </w:rPr>
    </w:lvl>
    <w:lvl w:ilvl="3" w:tplc="303A7414">
      <w:start w:val="3"/>
      <w:numFmt w:val="lowerLetter"/>
      <w:lvlText w:val="%4."/>
      <w:lvlJc w:val="left"/>
      <w:pPr>
        <w:ind w:left="3960" w:hanging="360"/>
      </w:pPr>
      <w:rPr>
        <w:rFonts w:hint="default"/>
      </w:rPr>
    </w:lvl>
    <w:lvl w:ilvl="4" w:tplc="D4C2B278">
      <w:start w:val="3"/>
      <w:numFmt w:val="upperLetter"/>
      <w:lvlText w:val="%5."/>
      <w:lvlJc w:val="left"/>
      <w:pPr>
        <w:ind w:left="468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09D00C6"/>
    <w:multiLevelType w:val="hybridMultilevel"/>
    <w:tmpl w:val="0DA604C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6B875EE">
      <w:start w:val="1"/>
      <w:numFmt w:val="upperLetter"/>
      <w:lvlText w:val="%2."/>
      <w:lvlJc w:val="left"/>
      <w:pPr>
        <w:ind w:left="3690" w:hanging="360"/>
      </w:pPr>
      <w:rPr>
        <w:rFonts w:ascii="Verdana" w:eastAsiaTheme="minorHAnsi" w:hAnsi="Verdana" w:cstheme="minorBidi"/>
      </w:r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4758508E">
      <w:start w:val="3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23">
    <w:nsid w:val="474A34C3"/>
    <w:multiLevelType w:val="hybridMultilevel"/>
    <w:tmpl w:val="909E9618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405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232521"/>
    <w:multiLevelType w:val="hybridMultilevel"/>
    <w:tmpl w:val="16CE4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46439D"/>
    <w:multiLevelType w:val="hybridMultilevel"/>
    <w:tmpl w:val="31F4B940"/>
    <w:lvl w:ilvl="0" w:tplc="00CAC140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53CD1691"/>
    <w:multiLevelType w:val="hybridMultilevel"/>
    <w:tmpl w:val="960CD828"/>
    <w:lvl w:ilvl="0" w:tplc="781E91C4">
      <w:start w:val="5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543417"/>
    <w:multiLevelType w:val="hybridMultilevel"/>
    <w:tmpl w:val="547A63FC"/>
    <w:lvl w:ilvl="0" w:tplc="04963F6A">
      <w:start w:val="5"/>
      <w:numFmt w:val="upperLetter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30">
    <w:nsid w:val="59DA4A1B"/>
    <w:multiLevelType w:val="hybridMultilevel"/>
    <w:tmpl w:val="EB5A7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F0257F"/>
    <w:multiLevelType w:val="hybridMultilevel"/>
    <w:tmpl w:val="1B329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FF341F"/>
    <w:multiLevelType w:val="hybridMultilevel"/>
    <w:tmpl w:val="0966D9F8"/>
    <w:lvl w:ilvl="0" w:tplc="236C27EC">
      <w:start w:val="2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33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2C22AE"/>
    <w:multiLevelType w:val="hybridMultilevel"/>
    <w:tmpl w:val="F238E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B023D"/>
    <w:multiLevelType w:val="hybridMultilevel"/>
    <w:tmpl w:val="7E1EC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081344"/>
    <w:multiLevelType w:val="hybridMultilevel"/>
    <w:tmpl w:val="D1A65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5A4F61"/>
    <w:multiLevelType w:val="hybridMultilevel"/>
    <w:tmpl w:val="7D50D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7"/>
  </w:num>
  <w:num w:numId="3">
    <w:abstractNumId w:val="28"/>
  </w:num>
  <w:num w:numId="4">
    <w:abstractNumId w:val="18"/>
  </w:num>
  <w:num w:numId="5">
    <w:abstractNumId w:val="24"/>
  </w:num>
  <w:num w:numId="6">
    <w:abstractNumId w:val="8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33"/>
  </w:num>
  <w:num w:numId="12">
    <w:abstractNumId w:val="34"/>
  </w:num>
  <w:num w:numId="13">
    <w:abstractNumId w:val="15"/>
  </w:num>
  <w:num w:numId="14">
    <w:abstractNumId w:val="21"/>
  </w:num>
  <w:num w:numId="15">
    <w:abstractNumId w:val="19"/>
  </w:num>
  <w:num w:numId="16">
    <w:abstractNumId w:val="27"/>
  </w:num>
  <w:num w:numId="17">
    <w:abstractNumId w:val="16"/>
  </w:num>
  <w:num w:numId="18">
    <w:abstractNumId w:val="38"/>
  </w:num>
  <w:num w:numId="19">
    <w:abstractNumId w:val="17"/>
  </w:num>
  <w:num w:numId="20">
    <w:abstractNumId w:val="11"/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0"/>
  </w:num>
  <w:num w:numId="28">
    <w:abstractNumId w:val="4"/>
  </w:num>
  <w:num w:numId="29">
    <w:abstractNumId w:val="14"/>
  </w:num>
  <w:num w:numId="30">
    <w:abstractNumId w:val="32"/>
  </w:num>
  <w:num w:numId="31">
    <w:abstractNumId w:val="31"/>
  </w:num>
  <w:num w:numId="32">
    <w:abstractNumId w:val="7"/>
  </w:num>
  <w:num w:numId="33">
    <w:abstractNumId w:val="6"/>
  </w:num>
  <w:num w:numId="34">
    <w:abstractNumId w:val="26"/>
  </w:num>
  <w:num w:numId="35">
    <w:abstractNumId w:val="13"/>
  </w:num>
  <w:num w:numId="36">
    <w:abstractNumId w:val="36"/>
  </w:num>
  <w:num w:numId="37">
    <w:abstractNumId w:val="10"/>
  </w:num>
  <w:num w:numId="38">
    <w:abstractNumId w:val="39"/>
  </w:num>
  <w:num w:numId="39">
    <w:abstractNumId w:val="25"/>
  </w:num>
  <w:num w:numId="40">
    <w:abstractNumId w:val="30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7BE"/>
    <w:rsid w:val="00024CB8"/>
    <w:rsid w:val="00033437"/>
    <w:rsid w:val="000F388C"/>
    <w:rsid w:val="00114651"/>
    <w:rsid w:val="00115EFD"/>
    <w:rsid w:val="00185227"/>
    <w:rsid w:val="001B761C"/>
    <w:rsid w:val="001E726F"/>
    <w:rsid w:val="001F7343"/>
    <w:rsid w:val="00227074"/>
    <w:rsid w:val="00272B2E"/>
    <w:rsid w:val="00273E67"/>
    <w:rsid w:val="002D0F36"/>
    <w:rsid w:val="002E4379"/>
    <w:rsid w:val="00327683"/>
    <w:rsid w:val="00331370"/>
    <w:rsid w:val="00361935"/>
    <w:rsid w:val="00370467"/>
    <w:rsid w:val="00393EAF"/>
    <w:rsid w:val="003C4235"/>
    <w:rsid w:val="003E47BE"/>
    <w:rsid w:val="003E708D"/>
    <w:rsid w:val="003E7BF7"/>
    <w:rsid w:val="003F0E55"/>
    <w:rsid w:val="0041308D"/>
    <w:rsid w:val="00447C6A"/>
    <w:rsid w:val="004762E3"/>
    <w:rsid w:val="00486A8A"/>
    <w:rsid w:val="004B17D5"/>
    <w:rsid w:val="004C7FAF"/>
    <w:rsid w:val="00500B36"/>
    <w:rsid w:val="0053536D"/>
    <w:rsid w:val="00542CC3"/>
    <w:rsid w:val="005646CF"/>
    <w:rsid w:val="00582851"/>
    <w:rsid w:val="00593132"/>
    <w:rsid w:val="00616A17"/>
    <w:rsid w:val="006537C0"/>
    <w:rsid w:val="00661127"/>
    <w:rsid w:val="0067627F"/>
    <w:rsid w:val="00691386"/>
    <w:rsid w:val="00696D59"/>
    <w:rsid w:val="006D1107"/>
    <w:rsid w:val="006E1D22"/>
    <w:rsid w:val="0072507A"/>
    <w:rsid w:val="007557A1"/>
    <w:rsid w:val="00761723"/>
    <w:rsid w:val="00796F74"/>
    <w:rsid w:val="007B2823"/>
    <w:rsid w:val="00811EC9"/>
    <w:rsid w:val="00852986"/>
    <w:rsid w:val="00870008"/>
    <w:rsid w:val="00876836"/>
    <w:rsid w:val="0089725A"/>
    <w:rsid w:val="008978D0"/>
    <w:rsid w:val="008B339D"/>
    <w:rsid w:val="008C4617"/>
    <w:rsid w:val="008D029E"/>
    <w:rsid w:val="008E46E0"/>
    <w:rsid w:val="0090645C"/>
    <w:rsid w:val="00956287"/>
    <w:rsid w:val="00963D40"/>
    <w:rsid w:val="00974AA9"/>
    <w:rsid w:val="009A40A6"/>
    <w:rsid w:val="009B2FE8"/>
    <w:rsid w:val="00A059F3"/>
    <w:rsid w:val="00A1465F"/>
    <w:rsid w:val="00A44E55"/>
    <w:rsid w:val="00A84C45"/>
    <w:rsid w:val="00AB42AC"/>
    <w:rsid w:val="00AD5452"/>
    <w:rsid w:val="00AD5E2E"/>
    <w:rsid w:val="00AF311C"/>
    <w:rsid w:val="00AF4F8B"/>
    <w:rsid w:val="00B164AA"/>
    <w:rsid w:val="00B31FED"/>
    <w:rsid w:val="00B36615"/>
    <w:rsid w:val="00B42E08"/>
    <w:rsid w:val="00B73564"/>
    <w:rsid w:val="00BB0C36"/>
    <w:rsid w:val="00C048E3"/>
    <w:rsid w:val="00C55F1A"/>
    <w:rsid w:val="00C6457F"/>
    <w:rsid w:val="00C8654C"/>
    <w:rsid w:val="00CB2339"/>
    <w:rsid w:val="00CD1179"/>
    <w:rsid w:val="00CF39F3"/>
    <w:rsid w:val="00CF5F08"/>
    <w:rsid w:val="00D33536"/>
    <w:rsid w:val="00D37AF2"/>
    <w:rsid w:val="00D46302"/>
    <w:rsid w:val="00D667AA"/>
    <w:rsid w:val="00D8701F"/>
    <w:rsid w:val="00DA246F"/>
    <w:rsid w:val="00E14F09"/>
    <w:rsid w:val="00E16AE2"/>
    <w:rsid w:val="00E352E1"/>
    <w:rsid w:val="00E52712"/>
    <w:rsid w:val="00E74418"/>
    <w:rsid w:val="00EB06FD"/>
    <w:rsid w:val="00EC67A7"/>
    <w:rsid w:val="00EC6AC2"/>
    <w:rsid w:val="00F4373D"/>
    <w:rsid w:val="00F54DB9"/>
    <w:rsid w:val="00F7153D"/>
    <w:rsid w:val="00F77A8F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FollowedHyperlink">
    <w:name w:val="FollowedHyperlink"/>
    <w:basedOn w:val="DefaultParagraphFont"/>
    <w:uiPriority w:val="99"/>
    <w:unhideWhenUsed/>
    <w:rsid w:val="0089725A"/>
    <w:rPr>
      <w:color w:val="954F72" w:themeColor="followedHyperlink"/>
      <w:u w:val="single"/>
    </w:rPr>
  </w:style>
  <w:style w:type="paragraph" w:customStyle="1" w:styleId="Default">
    <w:name w:val="Default"/>
    <w:rsid w:val="0089725A"/>
    <w:pPr>
      <w:autoSpaceDE w:val="0"/>
      <w:autoSpaceDN w:val="0"/>
      <w:adjustRightInd w:val="0"/>
    </w:pPr>
    <w:rPr>
      <w:rFonts w:ascii="Berthold Akzidenz Grotesk" w:eastAsiaTheme="minorHAnsi" w:hAnsi="Berthold Akzidenz Grotesk" w:cs="Berthold Akzidenz Grote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FollowedHyperlink">
    <w:name w:val="FollowedHyperlink"/>
    <w:basedOn w:val="DefaultParagraphFont"/>
    <w:uiPriority w:val="99"/>
    <w:unhideWhenUsed/>
    <w:rsid w:val="0089725A"/>
    <w:rPr>
      <w:color w:val="954F72" w:themeColor="followedHyperlink"/>
      <w:u w:val="single"/>
    </w:rPr>
  </w:style>
  <w:style w:type="paragraph" w:customStyle="1" w:styleId="Default">
    <w:name w:val="Default"/>
    <w:rsid w:val="0089725A"/>
    <w:pPr>
      <w:autoSpaceDE w:val="0"/>
      <w:autoSpaceDN w:val="0"/>
      <w:adjustRightInd w:val="0"/>
    </w:pPr>
    <w:rPr>
      <w:rFonts w:ascii="Berthold Akzidenz Grotesk" w:eastAsiaTheme="minorHAnsi" w:hAnsi="Berthold Akzidenz Grotesk" w:cs="Berthold Akzidenz Grote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ris.peabody.vanderbilt.edu/wp-content/uploads/2013/01/ica004-he_just_needs_discipline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achervision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teach-nology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bs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9CB92-DE21-49F0-A515-3160D5FF3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2756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Carabes, Alan</dc:creator>
  <cp:lastModifiedBy>Carabes, Alan</cp:lastModifiedBy>
  <cp:revision>3</cp:revision>
  <dcterms:created xsi:type="dcterms:W3CDTF">2016-12-29T02:00:00Z</dcterms:created>
  <dcterms:modified xsi:type="dcterms:W3CDTF">2016-12-29T02:01:00Z</dcterms:modified>
</cp:coreProperties>
</file>