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1E726F" w:rsidRDefault="001E726F" w:rsidP="001E726F">
      <w:pPr>
        <w:pStyle w:val="Heading1"/>
      </w:pPr>
      <w:r w:rsidRPr="00F219CF">
        <w:t>Chapter 6</w:t>
      </w:r>
      <w:r>
        <w:t xml:space="preserve">: </w:t>
      </w:r>
      <w:r w:rsidRPr="001E726F">
        <w:t xml:space="preserve">Individuals </w:t>
      </w:r>
      <w:proofErr w:type="gramStart"/>
      <w:r w:rsidRPr="001E726F">
        <w:t>With</w:t>
      </w:r>
      <w:proofErr w:type="gramEnd"/>
      <w:r w:rsidRPr="001E726F">
        <w:t xml:space="preserve"> Intellectual Disability</w:t>
      </w:r>
    </w:p>
    <w:p w:rsidR="001E726F" w:rsidRDefault="001E726F" w:rsidP="001E726F">
      <w:pPr>
        <w:pStyle w:val="ListParagraph"/>
        <w:numPr>
          <w:ilvl w:val="0"/>
          <w:numId w:val="38"/>
        </w:numPr>
        <w:spacing w:after="200" w:line="276" w:lineRule="auto"/>
        <w:contextualSpacing/>
        <w:rPr>
          <w:rFonts w:ascii="Verdana" w:hAnsi="Verdana"/>
        </w:rPr>
      </w:pPr>
      <w:r>
        <w:rPr>
          <w:rFonts w:ascii="Verdana" w:hAnsi="Verdana"/>
        </w:rPr>
        <w:t xml:space="preserve">Visit the Special Olympics website at </w:t>
      </w:r>
      <w:hyperlink r:id="rId9" w:history="1">
        <w:r w:rsidRPr="00883F94">
          <w:rPr>
            <w:rStyle w:val="Hyperlink"/>
            <w:rFonts w:ascii="Verdana" w:hAnsi="Verdana"/>
          </w:rPr>
          <w:t>www.specialolympics.org</w:t>
        </w:r>
      </w:hyperlink>
      <w:r>
        <w:rPr>
          <w:rFonts w:ascii="Verdana" w:hAnsi="Verdana"/>
        </w:rPr>
        <w:t xml:space="preserve">  Determine if there are events scheduled near you.  What types of volunteer opportunities are available through the organization?  List and describe the types of intellectual disabilities are presented in the site?  What is the mission of the Special Olympics?  In ad</w:t>
      </w:r>
      <w:bookmarkStart w:id="0" w:name="_GoBack"/>
      <w:bookmarkEnd w:id="0"/>
      <w:r>
        <w:rPr>
          <w:rFonts w:ascii="Verdana" w:hAnsi="Verdana"/>
        </w:rPr>
        <w:t>dition to sporting events, what other opportunities does the organization provide?</w:t>
      </w:r>
    </w:p>
    <w:p w:rsidR="001E726F" w:rsidRDefault="001E726F" w:rsidP="001E726F">
      <w:pPr>
        <w:pStyle w:val="ListParagraph"/>
        <w:rPr>
          <w:rFonts w:ascii="Verdana" w:hAnsi="Verdana"/>
        </w:rPr>
      </w:pPr>
    </w:p>
    <w:p w:rsidR="001E726F" w:rsidRDefault="001E726F" w:rsidP="001E726F">
      <w:pPr>
        <w:pStyle w:val="ListParagraph"/>
        <w:rPr>
          <w:rFonts w:ascii="Verdana" w:hAnsi="Verdana"/>
        </w:rPr>
      </w:pPr>
      <w:r>
        <w:rPr>
          <w:rFonts w:ascii="Verdana" w:hAnsi="Verdana"/>
          <w:u w:val="single"/>
        </w:rPr>
        <w:t>Chapter 6 Objective</w:t>
      </w:r>
    </w:p>
    <w:p w:rsidR="001E726F" w:rsidRDefault="001E726F" w:rsidP="001E726F">
      <w:pPr>
        <w:pStyle w:val="ListParagraph"/>
        <w:rPr>
          <w:rFonts w:ascii="Verdana" w:hAnsi="Verdana"/>
        </w:rPr>
      </w:pPr>
      <w:r>
        <w:rPr>
          <w:rFonts w:ascii="Verdana" w:hAnsi="Verdana"/>
        </w:rPr>
        <w:tab/>
        <w:t>Characterize contemporary services for individuals with intellectual disabilities.</w:t>
      </w:r>
    </w:p>
    <w:p w:rsidR="001E726F" w:rsidRDefault="001E726F" w:rsidP="001E726F">
      <w:pPr>
        <w:pStyle w:val="ListParagraph"/>
        <w:rPr>
          <w:rFonts w:ascii="Verdana" w:hAnsi="Verdana"/>
        </w:rPr>
      </w:pPr>
    </w:p>
    <w:p w:rsidR="001E726F" w:rsidRDefault="001E726F" w:rsidP="001E726F">
      <w:pPr>
        <w:pStyle w:val="ListParagraph"/>
        <w:rPr>
          <w:rFonts w:ascii="Verdana" w:hAnsi="Verdana"/>
        </w:rPr>
      </w:pPr>
      <w:r>
        <w:rPr>
          <w:rFonts w:ascii="Verdana" w:hAnsi="Verdana"/>
          <w:u w:val="single"/>
        </w:rPr>
        <w:t>CEC Standard(s)</w:t>
      </w:r>
      <w:r>
        <w:rPr>
          <w:rFonts w:ascii="Verdana" w:hAnsi="Verdana"/>
        </w:rPr>
        <w:t>: Standard 6: Professional Learning and Ethical Practice</w:t>
      </w:r>
    </w:p>
    <w:p w:rsidR="001E726F" w:rsidRDefault="001E726F" w:rsidP="001E726F">
      <w:pPr>
        <w:pStyle w:val="ListParagraph"/>
        <w:rPr>
          <w:rFonts w:ascii="Verdana" w:hAnsi="Verdana"/>
        </w:rPr>
      </w:pPr>
      <w:r>
        <w:rPr>
          <w:rFonts w:ascii="Verdana" w:hAnsi="Verdana"/>
        </w:rPr>
        <w:tab/>
        <w:t>Standard 6.0: Beginning special education professionals use foundational knowledge of the field and their professional Ethical Principles and Practice Standards to inform special education practice, to engage in lifelong learning, and to advance the profession.</w:t>
      </w:r>
    </w:p>
    <w:p w:rsidR="001E726F" w:rsidRDefault="001E726F" w:rsidP="001E726F">
      <w:pPr>
        <w:pStyle w:val="ListParagraph"/>
        <w:rPr>
          <w:rFonts w:ascii="Verdana" w:hAnsi="Verdana"/>
        </w:rPr>
      </w:pPr>
    </w:p>
    <w:p w:rsidR="001E726F" w:rsidRDefault="001E726F" w:rsidP="001E726F">
      <w:pPr>
        <w:pStyle w:val="ListParagraph"/>
        <w:spacing w:after="0"/>
        <w:rPr>
          <w:rFonts w:ascii="Verdana" w:hAnsi="Verdana"/>
        </w:rPr>
      </w:pPr>
      <w:r>
        <w:rPr>
          <w:rFonts w:ascii="Verdana" w:hAnsi="Verdana"/>
          <w:u w:val="single"/>
        </w:rPr>
        <w:t xml:space="preserve">PRAXIS II: Education of Exceptional Students: Core Content Knowledge </w:t>
      </w:r>
    </w:p>
    <w:p w:rsidR="001E726F" w:rsidRDefault="001E726F" w:rsidP="001E726F">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1E726F" w:rsidRPr="00F924A3" w:rsidRDefault="001E726F" w:rsidP="001E726F">
      <w:pPr>
        <w:spacing w:after="0"/>
        <w:ind w:left="2160"/>
        <w:rPr>
          <w:rFonts w:ascii="Verdana" w:hAnsi="Verdana"/>
        </w:rPr>
      </w:pPr>
      <w:r>
        <w:rPr>
          <w:rFonts w:ascii="Verdana" w:hAnsi="Verdana"/>
        </w:rPr>
        <w:t xml:space="preserve">B. </w:t>
      </w:r>
      <w:r w:rsidRPr="00F924A3">
        <w:rPr>
          <w:rFonts w:ascii="Verdana" w:hAnsi="Verdana"/>
        </w:rPr>
        <w:t>the school’s connections with the families, prospective and actual employers, and communities of students with disabilities</w:t>
      </w:r>
    </w:p>
    <w:p w:rsidR="001E726F" w:rsidRPr="00F924A3" w:rsidRDefault="001E726F" w:rsidP="001E726F">
      <w:pPr>
        <w:ind w:left="2160" w:firstLine="720"/>
        <w:rPr>
          <w:rFonts w:ascii="Verdana" w:hAnsi="Verdana"/>
        </w:rPr>
      </w:pPr>
      <w:r>
        <w:rPr>
          <w:rFonts w:ascii="Verdana" w:hAnsi="Verdana"/>
        </w:rPr>
        <w:t xml:space="preserve">5. </w:t>
      </w:r>
      <w:proofErr w:type="gramStart"/>
      <w:r w:rsidRPr="00F924A3">
        <w:rPr>
          <w:rFonts w:ascii="Verdana" w:hAnsi="Verdana"/>
        </w:rPr>
        <w:t>interagency</w:t>
      </w:r>
      <w:proofErr w:type="gramEnd"/>
      <w:r w:rsidRPr="00F924A3">
        <w:rPr>
          <w:rFonts w:ascii="Verdana" w:hAnsi="Verdana"/>
        </w:rPr>
        <w:t xml:space="preserve"> agreements</w:t>
      </w:r>
    </w:p>
    <w:p w:rsidR="001E726F" w:rsidRDefault="001E726F" w:rsidP="001E726F">
      <w:pPr>
        <w:pStyle w:val="ListParagraph"/>
        <w:rPr>
          <w:rFonts w:ascii="Verdana" w:hAnsi="Verdana"/>
        </w:rPr>
      </w:pPr>
    </w:p>
    <w:p w:rsidR="001E726F" w:rsidRDefault="001E726F" w:rsidP="001E726F">
      <w:pPr>
        <w:pStyle w:val="ListParagraph"/>
        <w:numPr>
          <w:ilvl w:val="0"/>
          <w:numId w:val="38"/>
        </w:numPr>
        <w:spacing w:after="200" w:line="276" w:lineRule="auto"/>
        <w:contextualSpacing/>
        <w:rPr>
          <w:rFonts w:ascii="Verdana" w:hAnsi="Verdana"/>
        </w:rPr>
      </w:pPr>
      <w:r>
        <w:rPr>
          <w:rFonts w:ascii="Verdana" w:hAnsi="Verdana"/>
        </w:rPr>
        <w:t xml:space="preserve">Visit the Best Buddies website at </w:t>
      </w:r>
      <w:hyperlink r:id="rId10" w:history="1">
        <w:r w:rsidRPr="00883F94">
          <w:rPr>
            <w:rStyle w:val="Hyperlink"/>
            <w:rFonts w:ascii="Verdana" w:hAnsi="Verdana"/>
          </w:rPr>
          <w:t>www.bestbuddies.org</w:t>
        </w:r>
      </w:hyperlink>
      <w:r>
        <w:t>.</w:t>
      </w:r>
      <w:r>
        <w:rPr>
          <w:rFonts w:ascii="Verdana" w:hAnsi="Verdana"/>
        </w:rPr>
        <w:t xml:space="preserve"> What is the mission and purpose of the program?  Is there a Best Buddy program in your state?  If so, what types of opportunities are provided?  Browse some of the other state’s sites and identify programs or events they offer.  Share your findings with classmates.</w:t>
      </w:r>
    </w:p>
    <w:p w:rsidR="001E726F" w:rsidRPr="007F770C" w:rsidRDefault="001E726F" w:rsidP="001E726F">
      <w:pPr>
        <w:pStyle w:val="ListParagraph"/>
        <w:rPr>
          <w:rFonts w:ascii="Verdana" w:hAnsi="Verdana"/>
        </w:rPr>
      </w:pPr>
    </w:p>
    <w:p w:rsidR="001E726F" w:rsidRDefault="001E726F" w:rsidP="001E726F">
      <w:pPr>
        <w:pStyle w:val="ListParagraph"/>
        <w:rPr>
          <w:rFonts w:ascii="Verdana" w:hAnsi="Verdana"/>
        </w:rPr>
      </w:pPr>
      <w:r>
        <w:rPr>
          <w:rFonts w:ascii="Verdana" w:hAnsi="Verdana"/>
          <w:u w:val="single"/>
        </w:rPr>
        <w:t>Chapter 6 Objective</w:t>
      </w:r>
    </w:p>
    <w:p w:rsidR="001E726F" w:rsidRDefault="001E726F" w:rsidP="001E726F">
      <w:pPr>
        <w:pStyle w:val="ListParagraph"/>
        <w:rPr>
          <w:rFonts w:ascii="Verdana" w:hAnsi="Verdana"/>
        </w:rPr>
      </w:pPr>
      <w:r>
        <w:rPr>
          <w:rFonts w:ascii="Verdana" w:hAnsi="Verdana"/>
        </w:rPr>
        <w:tab/>
        <w:t>Characterize contemporary services for individuals with intellectual disabilities.</w:t>
      </w:r>
    </w:p>
    <w:p w:rsidR="001E726F" w:rsidRDefault="001E726F" w:rsidP="001E726F">
      <w:pPr>
        <w:pStyle w:val="ListParagraph"/>
        <w:rPr>
          <w:rFonts w:ascii="Verdana" w:hAnsi="Verdana"/>
        </w:rPr>
      </w:pPr>
    </w:p>
    <w:p w:rsidR="001E726F" w:rsidRDefault="001E726F" w:rsidP="001E726F">
      <w:pPr>
        <w:pStyle w:val="ListParagraph"/>
        <w:rPr>
          <w:rFonts w:ascii="Verdana" w:hAnsi="Verdana"/>
        </w:rPr>
      </w:pPr>
      <w:r>
        <w:rPr>
          <w:rFonts w:ascii="Verdana" w:hAnsi="Verdana"/>
          <w:u w:val="single"/>
        </w:rPr>
        <w:t>CEC Standard(s)</w:t>
      </w:r>
      <w:r>
        <w:rPr>
          <w:rFonts w:ascii="Verdana" w:hAnsi="Verdana"/>
        </w:rPr>
        <w:t>: Standard 6: Professional Learning and Ethical Practice</w:t>
      </w:r>
    </w:p>
    <w:p w:rsidR="001E726F" w:rsidRDefault="001E726F" w:rsidP="001E726F">
      <w:pPr>
        <w:pStyle w:val="ListParagraph"/>
        <w:rPr>
          <w:rFonts w:ascii="Verdana" w:hAnsi="Verdana"/>
        </w:rPr>
      </w:pPr>
      <w:r>
        <w:rPr>
          <w:rFonts w:ascii="Verdana" w:hAnsi="Verdana"/>
        </w:rPr>
        <w:tab/>
        <w:t>Standard 6.0: Beginning special education professionals use foundational knowledge of the field and their professional Ethical Principles and Practice Standards to inform special education practice, to engage in lifelong learning, and to advance the profession.</w:t>
      </w:r>
    </w:p>
    <w:p w:rsidR="001E726F" w:rsidRDefault="001E726F" w:rsidP="001E726F">
      <w:pPr>
        <w:pStyle w:val="ListParagraph"/>
        <w:rPr>
          <w:rFonts w:ascii="Verdana" w:hAnsi="Verdana"/>
        </w:rPr>
      </w:pPr>
    </w:p>
    <w:p w:rsidR="001E726F" w:rsidRDefault="001E726F" w:rsidP="001E726F">
      <w:pPr>
        <w:pStyle w:val="ListParagraph"/>
        <w:spacing w:after="0"/>
        <w:rPr>
          <w:rFonts w:ascii="Verdana" w:hAnsi="Verdana"/>
        </w:rPr>
      </w:pPr>
      <w:r>
        <w:rPr>
          <w:rFonts w:ascii="Verdana" w:hAnsi="Verdana"/>
          <w:u w:val="single"/>
        </w:rPr>
        <w:t xml:space="preserve">PRAXIS II: Education of Exceptional Students: Core Content Knowledge </w:t>
      </w:r>
    </w:p>
    <w:p w:rsidR="001E726F" w:rsidRDefault="001E726F" w:rsidP="001E726F">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1E726F" w:rsidRPr="00F924A3" w:rsidRDefault="001E726F" w:rsidP="001E726F">
      <w:pPr>
        <w:spacing w:after="0"/>
        <w:ind w:left="2160"/>
        <w:rPr>
          <w:rFonts w:ascii="Verdana" w:hAnsi="Verdana"/>
        </w:rPr>
      </w:pPr>
      <w:r>
        <w:rPr>
          <w:rFonts w:ascii="Verdana" w:hAnsi="Verdana"/>
        </w:rPr>
        <w:t xml:space="preserve">B. </w:t>
      </w:r>
      <w:r w:rsidRPr="00F924A3">
        <w:rPr>
          <w:rFonts w:ascii="Verdana" w:hAnsi="Verdana"/>
        </w:rPr>
        <w:t>the school’s connections with the families, prospective and actual employers, and communities of students with disabilities</w:t>
      </w:r>
    </w:p>
    <w:p w:rsidR="001E726F" w:rsidRPr="00F924A3" w:rsidRDefault="001E726F" w:rsidP="001E726F">
      <w:pPr>
        <w:ind w:left="2160" w:firstLine="720"/>
        <w:rPr>
          <w:rFonts w:ascii="Verdana" w:hAnsi="Verdana"/>
        </w:rPr>
      </w:pPr>
      <w:r>
        <w:rPr>
          <w:rFonts w:ascii="Verdana" w:hAnsi="Verdana"/>
        </w:rPr>
        <w:t xml:space="preserve">5. </w:t>
      </w:r>
      <w:proofErr w:type="gramStart"/>
      <w:r w:rsidRPr="00F924A3">
        <w:rPr>
          <w:rFonts w:ascii="Verdana" w:hAnsi="Verdana"/>
        </w:rPr>
        <w:t>interagency</w:t>
      </w:r>
      <w:proofErr w:type="gramEnd"/>
      <w:r w:rsidRPr="00F924A3">
        <w:rPr>
          <w:rFonts w:ascii="Verdana" w:hAnsi="Verdana"/>
        </w:rPr>
        <w:t xml:space="preserve"> agreements</w:t>
      </w:r>
    </w:p>
    <w:p w:rsidR="001E726F" w:rsidRDefault="001E726F" w:rsidP="001E726F">
      <w:pPr>
        <w:pStyle w:val="ListParagraph"/>
        <w:rPr>
          <w:rFonts w:ascii="Verdana" w:hAnsi="Verdana"/>
        </w:rPr>
      </w:pPr>
    </w:p>
    <w:p w:rsidR="00542CC3" w:rsidRPr="00A44E55" w:rsidRDefault="00542CC3" w:rsidP="001E726F">
      <w:pPr>
        <w:pStyle w:val="Heading1"/>
      </w:pPr>
    </w:p>
    <w:sectPr w:rsidR="00542CC3" w:rsidRPr="00A44E55" w:rsidSect="00E14F0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6">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7">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2">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8">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5A4F61"/>
    <w:multiLevelType w:val="hybridMultilevel"/>
    <w:tmpl w:val="7D50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4"/>
  </w:num>
  <w:num w:numId="3">
    <w:abstractNumId w:val="26"/>
  </w:num>
  <w:num w:numId="4">
    <w:abstractNumId w:val="17"/>
  </w:num>
  <w:num w:numId="5">
    <w:abstractNumId w:val="23"/>
  </w:num>
  <w:num w:numId="6">
    <w:abstractNumId w:val="8"/>
  </w:num>
  <w:num w:numId="7">
    <w:abstractNumId w:val="2"/>
  </w:num>
  <w:num w:numId="8">
    <w:abstractNumId w:val="1"/>
  </w:num>
  <w:num w:numId="9">
    <w:abstractNumId w:val="0"/>
  </w:num>
  <w:num w:numId="10">
    <w:abstractNumId w:val="3"/>
  </w:num>
  <w:num w:numId="11">
    <w:abstractNumId w:val="30"/>
  </w:num>
  <w:num w:numId="12">
    <w:abstractNumId w:val="31"/>
  </w:num>
  <w:num w:numId="13">
    <w:abstractNumId w:val="14"/>
  </w:num>
  <w:num w:numId="14">
    <w:abstractNumId w:val="20"/>
  </w:num>
  <w:num w:numId="15">
    <w:abstractNumId w:val="18"/>
  </w:num>
  <w:num w:numId="16">
    <w:abstractNumId w:val="25"/>
  </w:num>
  <w:num w:numId="17">
    <w:abstractNumId w:val="15"/>
  </w:num>
  <w:num w:numId="18">
    <w:abstractNumId w:val="35"/>
  </w:num>
  <w:num w:numId="19">
    <w:abstractNumId w:val="16"/>
  </w:num>
  <w:num w:numId="20">
    <w:abstractNumId w:val="11"/>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9"/>
  </w:num>
  <w:num w:numId="28">
    <w:abstractNumId w:val="4"/>
  </w:num>
  <w:num w:numId="29">
    <w:abstractNumId w:val="13"/>
  </w:num>
  <w:num w:numId="30">
    <w:abstractNumId w:val="29"/>
  </w:num>
  <w:num w:numId="31">
    <w:abstractNumId w:val="28"/>
  </w:num>
  <w:num w:numId="32">
    <w:abstractNumId w:val="7"/>
  </w:num>
  <w:num w:numId="33">
    <w:abstractNumId w:val="6"/>
  </w:num>
  <w:num w:numId="34">
    <w:abstractNumId w:val="24"/>
  </w:num>
  <w:num w:numId="35">
    <w:abstractNumId w:val="12"/>
  </w:num>
  <w:num w:numId="36">
    <w:abstractNumId w:val="33"/>
  </w:num>
  <w:num w:numId="37">
    <w:abstractNumId w:val="10"/>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D1107"/>
    <w:rsid w:val="006E1D22"/>
    <w:rsid w:val="0072507A"/>
    <w:rsid w:val="007557A1"/>
    <w:rsid w:val="00761723"/>
    <w:rsid w:val="007B2823"/>
    <w:rsid w:val="00811EC9"/>
    <w:rsid w:val="00852986"/>
    <w:rsid w:val="00870008"/>
    <w:rsid w:val="00876836"/>
    <w:rsid w:val="0089725A"/>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estbuddies.org" TargetMode="External"/><Relationship Id="rId4" Type="http://schemas.microsoft.com/office/2007/relationships/stylesWithEffects" Target="stylesWithEffects.xml"/><Relationship Id="rId9" Type="http://schemas.openxmlformats.org/officeDocument/2006/relationships/hyperlink" Target="http://www.specialolympi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24BB6-5103-41A2-B233-A7E4F22B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2289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2016-12-29T01:56:00Z</dcterms:created>
  <dcterms:modified xsi:type="dcterms:W3CDTF">2016-12-29T01:57:00Z</dcterms:modified>
</cp:coreProperties>
</file>