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C6A" w:rsidRDefault="002E4379" w:rsidP="00447C6A">
      <w:pPr>
        <w:pStyle w:val="Title"/>
      </w:pPr>
      <w:r>
        <w:t>Web Exercise</w:t>
      </w:r>
    </w:p>
    <w:p w:rsidR="00115EFD" w:rsidRDefault="00115EFD" w:rsidP="00115EFD">
      <w:pPr>
        <w:pStyle w:val="Heading1"/>
      </w:pPr>
      <w:r>
        <w:t>Chapter 5</w:t>
      </w:r>
      <w:r>
        <w:t xml:space="preserve">: </w:t>
      </w:r>
      <w:r w:rsidRPr="00115EFD">
        <w:t>Assistive Technology</w:t>
      </w:r>
    </w:p>
    <w:p w:rsidR="00115EFD" w:rsidRDefault="00115EFD" w:rsidP="00115EFD">
      <w:pPr>
        <w:pStyle w:val="ListParagraph"/>
        <w:numPr>
          <w:ilvl w:val="0"/>
          <w:numId w:val="36"/>
        </w:numPr>
        <w:spacing w:after="0"/>
        <w:contextualSpacing/>
        <w:rPr>
          <w:rFonts w:ascii="Verdana" w:hAnsi="Verdana"/>
        </w:rPr>
      </w:pPr>
      <w:r>
        <w:rPr>
          <w:rFonts w:ascii="Verdana" w:hAnsi="Verdana"/>
        </w:rPr>
        <w:t xml:space="preserve"> Complete the Iris Center activity “Accommodations: Assistive Technology” located at the following web address:</w:t>
      </w:r>
    </w:p>
    <w:p w:rsidR="00115EFD" w:rsidRDefault="00115EFD" w:rsidP="00115EFD">
      <w:pPr>
        <w:pStyle w:val="ListParagraph"/>
        <w:spacing w:after="0"/>
        <w:rPr>
          <w:rFonts w:ascii="Verdana" w:hAnsi="Verdana"/>
        </w:rPr>
      </w:pPr>
      <w:r>
        <w:rPr>
          <w:rFonts w:ascii="Verdana" w:hAnsi="Verdana"/>
        </w:rPr>
        <w:t xml:space="preserve"> </w:t>
      </w:r>
      <w:hyperlink r:id="rId9" w:history="1">
        <w:r w:rsidRPr="00883F94">
          <w:rPr>
            <w:rStyle w:val="Hyperlink"/>
            <w:rFonts w:ascii="Verdana" w:hAnsi="Verdana"/>
          </w:rPr>
          <w:t>http://iris.peabody.vanderbilt.edu/wp-content/uploads/2013/07/iwe001.pdf</w:t>
        </w:r>
      </w:hyperlink>
      <w:r>
        <w:rPr>
          <w:rFonts w:ascii="Verdana" w:hAnsi="Verdana"/>
        </w:rPr>
        <w:t xml:space="preserve"> </w:t>
      </w:r>
    </w:p>
    <w:p w:rsidR="00115EFD" w:rsidRDefault="00115EFD" w:rsidP="00115EFD">
      <w:pPr>
        <w:pStyle w:val="ListParagraph"/>
        <w:spacing w:after="0"/>
        <w:rPr>
          <w:rFonts w:ascii="Verdana" w:hAnsi="Verdana"/>
        </w:rPr>
      </w:pPr>
    </w:p>
    <w:p w:rsidR="00115EFD" w:rsidRDefault="00115EFD" w:rsidP="00115EFD">
      <w:pPr>
        <w:pStyle w:val="ListParagraph"/>
        <w:spacing w:after="0"/>
        <w:rPr>
          <w:rFonts w:ascii="Verdana" w:hAnsi="Verdana"/>
        </w:rPr>
      </w:pPr>
      <w:r>
        <w:rPr>
          <w:rFonts w:ascii="Verdana" w:hAnsi="Verdana"/>
        </w:rPr>
        <w:t>You may work in a group of four or fe</w:t>
      </w:r>
      <w:bookmarkStart w:id="0" w:name="_GoBack"/>
      <w:bookmarkEnd w:id="0"/>
      <w:r>
        <w:rPr>
          <w:rFonts w:ascii="Verdana" w:hAnsi="Verdana"/>
        </w:rPr>
        <w:t>wer members OR you may complete the activity individually.  Class time will be devoted to the discussion of your completed activity.</w:t>
      </w:r>
    </w:p>
    <w:p w:rsidR="00115EFD" w:rsidRDefault="00115EFD" w:rsidP="00115EFD">
      <w:pPr>
        <w:pStyle w:val="ListParagraph"/>
        <w:spacing w:after="0"/>
        <w:rPr>
          <w:rFonts w:ascii="Verdana" w:hAnsi="Verdana"/>
        </w:rPr>
      </w:pPr>
    </w:p>
    <w:p w:rsidR="00115EFD" w:rsidRDefault="00115EFD" w:rsidP="00115EFD">
      <w:pPr>
        <w:spacing w:after="0"/>
        <w:rPr>
          <w:rFonts w:ascii="Verdana" w:hAnsi="Verdana"/>
        </w:rPr>
      </w:pPr>
      <w:r>
        <w:rPr>
          <w:rFonts w:ascii="Verdana" w:hAnsi="Verdana"/>
        </w:rPr>
        <w:tab/>
      </w:r>
      <w:r>
        <w:rPr>
          <w:rFonts w:ascii="Verdana" w:hAnsi="Verdana"/>
          <w:u w:val="single"/>
        </w:rPr>
        <w:t>Chapter 5 Objective</w:t>
      </w:r>
      <w:r>
        <w:rPr>
          <w:rFonts w:ascii="Verdana" w:hAnsi="Verdana"/>
        </w:rPr>
        <w:t>:</w:t>
      </w:r>
    </w:p>
    <w:p w:rsidR="00115EFD" w:rsidRDefault="00115EFD" w:rsidP="00115EFD">
      <w:pPr>
        <w:spacing w:after="0"/>
        <w:ind w:left="720" w:firstLine="720"/>
        <w:rPr>
          <w:rFonts w:ascii="Verdana" w:hAnsi="Verdana"/>
        </w:rPr>
      </w:pPr>
      <w:r>
        <w:rPr>
          <w:rFonts w:ascii="Verdana" w:hAnsi="Verdana"/>
        </w:rPr>
        <w:t>Describe the differences among low-</w:t>
      </w:r>
      <w:r>
        <w:rPr>
          <w:rFonts w:ascii="Verdana" w:hAnsi="Verdana"/>
        </w:rPr>
        <w:t xml:space="preserve">, mid- and high-tech assistive </w:t>
      </w:r>
      <w:r>
        <w:rPr>
          <w:rFonts w:ascii="Verdana" w:hAnsi="Verdana"/>
        </w:rPr>
        <w:t>technology.</w:t>
      </w:r>
    </w:p>
    <w:p w:rsidR="00115EFD" w:rsidRDefault="00115EFD" w:rsidP="00115EFD">
      <w:pPr>
        <w:spacing w:after="0"/>
        <w:rPr>
          <w:rFonts w:ascii="Verdana" w:hAnsi="Verdana"/>
        </w:rPr>
      </w:pPr>
    </w:p>
    <w:p w:rsidR="00115EFD" w:rsidRDefault="00115EFD" w:rsidP="00115EFD">
      <w:pPr>
        <w:spacing w:after="0"/>
        <w:rPr>
          <w:rFonts w:ascii="Verdana" w:hAnsi="Verdana"/>
        </w:rPr>
      </w:pPr>
      <w:r>
        <w:rPr>
          <w:rFonts w:ascii="Verdana" w:hAnsi="Verdana"/>
        </w:rPr>
        <w:tab/>
      </w:r>
      <w:r>
        <w:rPr>
          <w:rFonts w:ascii="Verdana" w:hAnsi="Verdana"/>
          <w:u w:val="single"/>
        </w:rPr>
        <w:t>CEC Standard(s)</w:t>
      </w:r>
      <w:r>
        <w:rPr>
          <w:rFonts w:ascii="Verdana" w:hAnsi="Verdana"/>
        </w:rPr>
        <w:t>: Standard 5: Instructional Planning and Strategies</w:t>
      </w:r>
    </w:p>
    <w:p w:rsidR="00115EFD" w:rsidRDefault="00115EFD" w:rsidP="00115EFD">
      <w:pPr>
        <w:spacing w:after="0"/>
        <w:ind w:left="720" w:firstLine="720"/>
        <w:rPr>
          <w:rFonts w:ascii="Verdana" w:hAnsi="Verdana"/>
        </w:rPr>
      </w:pPr>
      <w:r>
        <w:rPr>
          <w:rFonts w:ascii="Verdana" w:hAnsi="Verdana"/>
        </w:rPr>
        <w:t>Standard 5.3: Beginning special educat</w:t>
      </w:r>
      <w:r>
        <w:rPr>
          <w:rFonts w:ascii="Verdana" w:hAnsi="Verdana"/>
        </w:rPr>
        <w:t xml:space="preserve">ion professionals are familiar </w:t>
      </w:r>
      <w:r>
        <w:rPr>
          <w:rFonts w:ascii="Verdana" w:hAnsi="Verdana"/>
        </w:rPr>
        <w:t>with augmentative and alternative communic</w:t>
      </w:r>
      <w:r>
        <w:rPr>
          <w:rFonts w:ascii="Verdana" w:hAnsi="Verdana"/>
        </w:rPr>
        <w:t xml:space="preserve">ation systems and a variety of </w:t>
      </w:r>
      <w:r>
        <w:rPr>
          <w:rFonts w:ascii="Verdana" w:hAnsi="Verdana"/>
        </w:rPr>
        <w:t>assistive technologies to support the</w:t>
      </w:r>
      <w:r>
        <w:rPr>
          <w:rFonts w:ascii="Verdana" w:hAnsi="Verdana"/>
        </w:rPr>
        <w:t xml:space="preserve"> communication and learning of </w:t>
      </w:r>
      <w:r>
        <w:rPr>
          <w:rFonts w:ascii="Verdana" w:hAnsi="Verdana"/>
        </w:rPr>
        <w:t>individuals with exceptionalities.</w:t>
      </w:r>
    </w:p>
    <w:p w:rsidR="00115EFD" w:rsidRDefault="00115EFD" w:rsidP="00115EFD">
      <w:pPr>
        <w:spacing w:after="0"/>
        <w:rPr>
          <w:rFonts w:ascii="Verdana" w:hAnsi="Verdana"/>
        </w:rPr>
      </w:pPr>
    </w:p>
    <w:p w:rsidR="00115EFD" w:rsidRDefault="00115EFD" w:rsidP="00115EFD">
      <w:pPr>
        <w:pStyle w:val="ListParagraph"/>
        <w:spacing w:after="0"/>
        <w:rPr>
          <w:rFonts w:ascii="Verdana" w:hAnsi="Verdana"/>
        </w:rPr>
      </w:pPr>
      <w:r>
        <w:rPr>
          <w:rFonts w:ascii="Verdana" w:hAnsi="Verdana"/>
          <w:u w:val="single"/>
        </w:rPr>
        <w:t xml:space="preserve">PRAXIS II: Education of Exceptional Students: Core Content Knowledge </w:t>
      </w:r>
    </w:p>
    <w:p w:rsidR="00115EFD" w:rsidRDefault="00115EFD" w:rsidP="00115EFD">
      <w:pPr>
        <w:pStyle w:val="ListParagraph"/>
        <w:numPr>
          <w:ilvl w:val="0"/>
          <w:numId w:val="19"/>
        </w:numPr>
        <w:spacing w:after="0" w:line="276" w:lineRule="auto"/>
        <w:contextualSpacing/>
        <w:rPr>
          <w:rFonts w:ascii="Verdana" w:hAnsi="Verdana"/>
        </w:rPr>
      </w:pPr>
      <w:r>
        <w:rPr>
          <w:rFonts w:ascii="Verdana" w:hAnsi="Verdana"/>
        </w:rPr>
        <w:t>Topic III: Delivery of Services to Students with Disabilities</w:t>
      </w:r>
    </w:p>
    <w:p w:rsidR="00115EFD" w:rsidRPr="00FD09F5" w:rsidRDefault="00115EFD" w:rsidP="00115EFD">
      <w:pPr>
        <w:spacing w:after="0"/>
        <w:ind w:left="2160"/>
        <w:rPr>
          <w:rFonts w:ascii="Verdana" w:hAnsi="Verdana"/>
        </w:rPr>
      </w:pPr>
      <w:r w:rsidRPr="00FD09F5">
        <w:rPr>
          <w:rFonts w:ascii="Verdana" w:hAnsi="Verdana"/>
        </w:rPr>
        <w:t>B. Curriculum and instruction and their implementation across the continuum of educational placements</w:t>
      </w:r>
    </w:p>
    <w:p w:rsidR="00115EFD" w:rsidRPr="00FD09F5" w:rsidRDefault="00115EFD" w:rsidP="00115EFD">
      <w:pPr>
        <w:spacing w:after="0"/>
        <w:ind w:left="2880"/>
        <w:rPr>
          <w:rFonts w:ascii="Verdana" w:hAnsi="Verdana"/>
        </w:rPr>
      </w:pPr>
      <w:r w:rsidRPr="00FD09F5">
        <w:rPr>
          <w:rFonts w:ascii="Verdana" w:hAnsi="Verdana"/>
        </w:rPr>
        <w:t xml:space="preserve">6.  </w:t>
      </w:r>
      <w:proofErr w:type="gramStart"/>
      <w:r w:rsidRPr="00FD09F5">
        <w:rPr>
          <w:rFonts w:ascii="Verdana" w:hAnsi="Verdana"/>
        </w:rPr>
        <w:t>technology</w:t>
      </w:r>
      <w:proofErr w:type="gramEnd"/>
      <w:r w:rsidRPr="00FD09F5">
        <w:rPr>
          <w:rFonts w:ascii="Verdana" w:hAnsi="Verdana"/>
        </w:rPr>
        <w:t xml:space="preserve"> for t</w:t>
      </w:r>
      <w:r>
        <w:rPr>
          <w:rFonts w:ascii="Verdana" w:hAnsi="Verdana"/>
        </w:rPr>
        <w:t xml:space="preserve">eaching and learning in special </w:t>
      </w:r>
      <w:r w:rsidRPr="00FD09F5">
        <w:rPr>
          <w:rFonts w:ascii="Verdana" w:hAnsi="Verdana"/>
        </w:rPr>
        <w:t>education settings</w:t>
      </w:r>
    </w:p>
    <w:p w:rsidR="00115EFD" w:rsidRPr="00332FF7" w:rsidRDefault="00115EFD" w:rsidP="00115EFD">
      <w:pPr>
        <w:spacing w:after="0"/>
        <w:rPr>
          <w:rFonts w:ascii="Verdana" w:hAnsi="Verdana"/>
        </w:rPr>
      </w:pPr>
    </w:p>
    <w:p w:rsidR="00115EFD" w:rsidRDefault="00115EFD" w:rsidP="00115EFD">
      <w:pPr>
        <w:pStyle w:val="ListParagraph"/>
        <w:numPr>
          <w:ilvl w:val="0"/>
          <w:numId w:val="36"/>
        </w:numPr>
        <w:spacing w:after="200" w:line="276" w:lineRule="auto"/>
        <w:contextualSpacing/>
        <w:rPr>
          <w:rFonts w:ascii="Verdana" w:hAnsi="Verdana"/>
        </w:rPr>
      </w:pPr>
      <w:r>
        <w:rPr>
          <w:rFonts w:ascii="Verdana" w:hAnsi="Verdana"/>
        </w:rPr>
        <w:t>Explore the George Lucas Educational Foundation website, “</w:t>
      </w:r>
      <w:proofErr w:type="spellStart"/>
      <w:r>
        <w:rPr>
          <w:rFonts w:ascii="Verdana" w:hAnsi="Verdana"/>
        </w:rPr>
        <w:t>Edutopia</w:t>
      </w:r>
      <w:proofErr w:type="spellEnd"/>
      <w:r>
        <w:rPr>
          <w:rFonts w:ascii="Verdana" w:hAnsi="Verdana"/>
        </w:rPr>
        <w:t xml:space="preserve">” at </w:t>
      </w:r>
      <w:hyperlink r:id="rId10" w:anchor="graph2" w:history="1">
        <w:r w:rsidRPr="00883F94">
          <w:rPr>
            <w:rStyle w:val="Hyperlink"/>
            <w:rFonts w:ascii="Verdana" w:hAnsi="Verdana"/>
          </w:rPr>
          <w:t>www.edutopia.org/assistive-technology-resources</w:t>
        </w:r>
      </w:hyperlink>
      <w:r>
        <w:rPr>
          <w:rFonts w:ascii="Verdana" w:hAnsi="Verdana"/>
        </w:rPr>
        <w:t xml:space="preserve">  Identify at least five resources (linked to </w:t>
      </w:r>
      <w:proofErr w:type="spellStart"/>
      <w:r>
        <w:rPr>
          <w:rFonts w:ascii="Verdana" w:hAnsi="Verdana"/>
        </w:rPr>
        <w:t>Edutopia</w:t>
      </w:r>
      <w:proofErr w:type="spellEnd"/>
      <w:r>
        <w:rPr>
          <w:rFonts w:ascii="Verdana" w:hAnsi="Verdana"/>
        </w:rPr>
        <w:t>) that you believe would be useful to you as a classroom teacher.  List the name of the site/link, describe what it offers, and explain how the information/resources would be useful to you.  How might parents benefit from having access to this information?  How might parents, students, and teachers benefit from having access to “</w:t>
      </w:r>
      <w:proofErr w:type="spellStart"/>
      <w:r>
        <w:rPr>
          <w:rFonts w:ascii="Verdana" w:hAnsi="Verdana"/>
        </w:rPr>
        <w:t>Edutopia</w:t>
      </w:r>
      <w:proofErr w:type="spellEnd"/>
      <w:r>
        <w:rPr>
          <w:rFonts w:ascii="Verdana" w:hAnsi="Verdana"/>
        </w:rPr>
        <w:t>” in general?</w:t>
      </w:r>
    </w:p>
    <w:p w:rsidR="00115EFD" w:rsidRDefault="00115EFD" w:rsidP="00115EFD">
      <w:pPr>
        <w:pStyle w:val="ListParagraph"/>
        <w:rPr>
          <w:rFonts w:ascii="Verdana" w:hAnsi="Verdana"/>
        </w:rPr>
      </w:pPr>
    </w:p>
    <w:p w:rsidR="00115EFD" w:rsidRDefault="00115EFD" w:rsidP="00115EFD">
      <w:pPr>
        <w:pStyle w:val="ListParagraph"/>
        <w:rPr>
          <w:rFonts w:ascii="Verdana" w:hAnsi="Verdana"/>
        </w:rPr>
      </w:pPr>
      <w:r>
        <w:rPr>
          <w:rFonts w:ascii="Verdana" w:hAnsi="Verdana"/>
          <w:u w:val="single"/>
        </w:rPr>
        <w:lastRenderedPageBreak/>
        <w:t>Chapter 5 Objective</w:t>
      </w:r>
      <w:r>
        <w:rPr>
          <w:rFonts w:ascii="Verdana" w:hAnsi="Verdana"/>
        </w:rPr>
        <w:t>:</w:t>
      </w:r>
    </w:p>
    <w:p w:rsidR="00115EFD" w:rsidRPr="007374CD" w:rsidRDefault="00115EFD" w:rsidP="00115EFD">
      <w:pPr>
        <w:pStyle w:val="ListParagraph"/>
        <w:rPr>
          <w:rFonts w:ascii="Verdana" w:hAnsi="Verdana"/>
        </w:rPr>
      </w:pPr>
      <w:r>
        <w:rPr>
          <w:rFonts w:ascii="Verdana" w:hAnsi="Verdana"/>
        </w:rPr>
        <w:tab/>
        <w:t>Explain how assistive technology can benefit students with disabilities.</w:t>
      </w:r>
    </w:p>
    <w:p w:rsidR="00115EFD" w:rsidRDefault="00115EFD" w:rsidP="00115EFD">
      <w:pPr>
        <w:pStyle w:val="ListParagraph"/>
        <w:rPr>
          <w:rFonts w:ascii="Verdana" w:hAnsi="Verdana"/>
          <w:u w:val="single"/>
        </w:rPr>
      </w:pPr>
    </w:p>
    <w:p w:rsidR="00115EFD" w:rsidRDefault="00115EFD" w:rsidP="00115EFD">
      <w:pPr>
        <w:pStyle w:val="ListParagraph"/>
        <w:rPr>
          <w:rFonts w:ascii="Verdana" w:hAnsi="Verdana"/>
        </w:rPr>
      </w:pPr>
      <w:r>
        <w:rPr>
          <w:rFonts w:ascii="Verdana" w:hAnsi="Verdana"/>
          <w:u w:val="single"/>
        </w:rPr>
        <w:t>CEC Standard(s)</w:t>
      </w:r>
      <w:r>
        <w:rPr>
          <w:rFonts w:ascii="Verdana" w:hAnsi="Verdana"/>
        </w:rPr>
        <w:t>: Standard 5: Instructional Planning and Strategies</w:t>
      </w:r>
    </w:p>
    <w:p w:rsidR="00115EFD" w:rsidRDefault="00115EFD" w:rsidP="00115EFD">
      <w:pPr>
        <w:pStyle w:val="ListParagraph"/>
        <w:rPr>
          <w:rFonts w:ascii="Verdana" w:hAnsi="Verdana"/>
        </w:rPr>
      </w:pPr>
      <w:r>
        <w:rPr>
          <w:rFonts w:ascii="Verdana" w:hAnsi="Verdana"/>
        </w:rPr>
        <w:tab/>
        <w:t>Standard 5.3: Beginning special education professionals are familiar with augmentative technologies and communication systems and a variety of assistive technologies to support the communication and learning of individuals with exceptionalities.</w:t>
      </w:r>
    </w:p>
    <w:p w:rsidR="00115EFD" w:rsidRDefault="00115EFD" w:rsidP="00115EFD">
      <w:pPr>
        <w:pStyle w:val="ListParagraph"/>
        <w:rPr>
          <w:rFonts w:ascii="Verdana" w:hAnsi="Verdana"/>
        </w:rPr>
      </w:pPr>
    </w:p>
    <w:p w:rsidR="00115EFD" w:rsidRDefault="00115EFD" w:rsidP="00115EFD">
      <w:pPr>
        <w:pStyle w:val="ListParagraph"/>
        <w:rPr>
          <w:rFonts w:ascii="Verdana" w:hAnsi="Verdana"/>
        </w:rPr>
      </w:pPr>
    </w:p>
    <w:p w:rsidR="00115EFD" w:rsidRDefault="00115EFD" w:rsidP="00115EFD">
      <w:pPr>
        <w:pStyle w:val="ListParagraph"/>
        <w:spacing w:after="0"/>
        <w:rPr>
          <w:rFonts w:ascii="Verdana" w:hAnsi="Verdana"/>
        </w:rPr>
      </w:pPr>
      <w:r>
        <w:rPr>
          <w:rFonts w:ascii="Verdana" w:hAnsi="Verdana"/>
          <w:u w:val="single"/>
        </w:rPr>
        <w:t xml:space="preserve">PRAXIS II: Education of Exceptional Students: Core Content Knowledge </w:t>
      </w:r>
    </w:p>
    <w:p w:rsidR="00115EFD" w:rsidRDefault="00115EFD" w:rsidP="00115EFD">
      <w:pPr>
        <w:pStyle w:val="ListParagraph"/>
        <w:numPr>
          <w:ilvl w:val="0"/>
          <w:numId w:val="19"/>
        </w:numPr>
        <w:spacing w:after="0" w:line="276" w:lineRule="auto"/>
        <w:contextualSpacing/>
        <w:rPr>
          <w:rFonts w:ascii="Verdana" w:hAnsi="Verdana"/>
        </w:rPr>
      </w:pPr>
      <w:r>
        <w:rPr>
          <w:rFonts w:ascii="Verdana" w:hAnsi="Verdana"/>
        </w:rPr>
        <w:t>Topic II: Legal and Societal Issues</w:t>
      </w:r>
    </w:p>
    <w:p w:rsidR="00115EFD" w:rsidRPr="003F7608" w:rsidRDefault="00115EFD" w:rsidP="00115EFD">
      <w:pPr>
        <w:spacing w:after="0"/>
        <w:ind w:left="2160"/>
        <w:rPr>
          <w:rFonts w:ascii="Verdana" w:hAnsi="Verdana"/>
        </w:rPr>
      </w:pPr>
      <w:r>
        <w:rPr>
          <w:rFonts w:ascii="Verdana" w:hAnsi="Verdana"/>
        </w:rPr>
        <w:t xml:space="preserve">C. </w:t>
      </w:r>
      <w:r w:rsidRPr="003F7608">
        <w:rPr>
          <w:rFonts w:ascii="Verdana" w:hAnsi="Verdana"/>
        </w:rPr>
        <w:t>Historical movements/trends affecting the connections between special education and the larger society</w:t>
      </w:r>
    </w:p>
    <w:p w:rsidR="00115EFD" w:rsidRPr="00E64F2D" w:rsidRDefault="00115EFD" w:rsidP="00115EFD">
      <w:pPr>
        <w:spacing w:after="0"/>
        <w:ind w:left="2880"/>
        <w:rPr>
          <w:rFonts w:ascii="Verdana" w:hAnsi="Verdana"/>
        </w:rPr>
      </w:pPr>
      <w:r>
        <w:rPr>
          <w:rFonts w:ascii="Verdana" w:hAnsi="Verdana"/>
        </w:rPr>
        <w:t xml:space="preserve">3. </w:t>
      </w:r>
      <w:proofErr w:type="gramStart"/>
      <w:r w:rsidRPr="00E64F2D">
        <w:rPr>
          <w:rFonts w:ascii="Verdana" w:hAnsi="Verdana"/>
        </w:rPr>
        <w:t>application</w:t>
      </w:r>
      <w:proofErr w:type="gramEnd"/>
      <w:r w:rsidRPr="00E64F2D">
        <w:rPr>
          <w:rFonts w:ascii="Verdana" w:hAnsi="Verdana"/>
        </w:rPr>
        <w:t xml:space="preserve"> of technology</w:t>
      </w:r>
    </w:p>
    <w:p w:rsidR="00115EFD" w:rsidRDefault="00115EFD" w:rsidP="00115EFD">
      <w:pPr>
        <w:pStyle w:val="ListParagraph"/>
        <w:numPr>
          <w:ilvl w:val="0"/>
          <w:numId w:val="19"/>
        </w:numPr>
        <w:spacing w:after="0" w:line="276" w:lineRule="auto"/>
        <w:contextualSpacing/>
        <w:rPr>
          <w:rFonts w:ascii="Verdana" w:hAnsi="Verdana"/>
        </w:rPr>
      </w:pPr>
      <w:r>
        <w:rPr>
          <w:rFonts w:ascii="Verdana" w:hAnsi="Verdana"/>
        </w:rPr>
        <w:t>Topic III: Delivery of Services to Students with Disabilities</w:t>
      </w:r>
    </w:p>
    <w:p w:rsidR="00115EFD" w:rsidRPr="003F7608" w:rsidRDefault="00115EFD" w:rsidP="00115EFD">
      <w:pPr>
        <w:spacing w:after="0"/>
        <w:ind w:left="2160"/>
        <w:rPr>
          <w:rFonts w:ascii="Verdana" w:hAnsi="Verdana"/>
        </w:rPr>
      </w:pPr>
      <w:r>
        <w:rPr>
          <w:rFonts w:ascii="Verdana" w:hAnsi="Verdana"/>
        </w:rPr>
        <w:t xml:space="preserve">B. </w:t>
      </w:r>
      <w:r w:rsidRPr="003F7608">
        <w:rPr>
          <w:rFonts w:ascii="Verdana" w:hAnsi="Verdana"/>
        </w:rPr>
        <w:t>Curriculum and instruction and their implementation across the continuum of educational placements</w:t>
      </w:r>
    </w:p>
    <w:p w:rsidR="00115EFD" w:rsidRPr="00E64F2D" w:rsidRDefault="00115EFD" w:rsidP="00115EFD">
      <w:pPr>
        <w:spacing w:after="0"/>
        <w:ind w:left="2880"/>
        <w:rPr>
          <w:rFonts w:ascii="Verdana" w:hAnsi="Verdana"/>
        </w:rPr>
      </w:pPr>
      <w:r>
        <w:rPr>
          <w:rFonts w:ascii="Verdana" w:hAnsi="Verdana"/>
        </w:rPr>
        <w:t xml:space="preserve">6. </w:t>
      </w:r>
      <w:proofErr w:type="gramStart"/>
      <w:r w:rsidRPr="00E64F2D">
        <w:rPr>
          <w:rFonts w:ascii="Verdana" w:hAnsi="Verdana"/>
        </w:rPr>
        <w:t>technology</w:t>
      </w:r>
      <w:proofErr w:type="gramEnd"/>
      <w:r w:rsidRPr="00E64F2D">
        <w:rPr>
          <w:rFonts w:ascii="Verdana" w:hAnsi="Verdana"/>
        </w:rPr>
        <w:t xml:space="preserve"> for teaching and learning in special education settings</w:t>
      </w:r>
    </w:p>
    <w:p w:rsidR="00115EFD" w:rsidRPr="007374CD" w:rsidRDefault="00115EFD" w:rsidP="00115EFD">
      <w:pPr>
        <w:pStyle w:val="ListParagraph"/>
        <w:rPr>
          <w:rFonts w:ascii="Verdana" w:hAnsi="Verdana"/>
        </w:rPr>
      </w:pPr>
    </w:p>
    <w:p w:rsidR="00115EFD" w:rsidRDefault="00115EFD" w:rsidP="00115EFD">
      <w:pPr>
        <w:pStyle w:val="ListParagraph"/>
        <w:numPr>
          <w:ilvl w:val="0"/>
          <w:numId w:val="36"/>
        </w:numPr>
        <w:spacing w:after="200" w:line="276" w:lineRule="auto"/>
        <w:contextualSpacing/>
        <w:rPr>
          <w:rFonts w:ascii="Verdana" w:hAnsi="Verdana"/>
        </w:rPr>
      </w:pPr>
      <w:r w:rsidRPr="007374CD">
        <w:rPr>
          <w:rFonts w:ascii="Verdana" w:hAnsi="Verdana"/>
        </w:rPr>
        <w:t xml:space="preserve">“The Case AGAINST Assistive Technology”…Watch the YouTube video at the following link: </w:t>
      </w:r>
      <w:hyperlink r:id="rId11" w:history="1">
        <w:r w:rsidRPr="007374CD">
          <w:rPr>
            <w:rStyle w:val="Hyperlink"/>
            <w:rFonts w:ascii="Verdana" w:hAnsi="Verdana"/>
          </w:rPr>
          <w:t>http://www.youtube.com/watch?v=lNs88Ki1WSo</w:t>
        </w:r>
      </w:hyperlink>
      <w:r w:rsidRPr="007374CD">
        <w:rPr>
          <w:rFonts w:ascii="Verdana" w:hAnsi="Verdana"/>
        </w:rPr>
        <w:t xml:space="preserve">  Write a reflection describing your reaction to the video.</w:t>
      </w:r>
    </w:p>
    <w:p w:rsidR="00115EFD" w:rsidRDefault="00115EFD" w:rsidP="00115EFD">
      <w:pPr>
        <w:pStyle w:val="ListParagraph"/>
        <w:rPr>
          <w:rFonts w:ascii="Verdana" w:hAnsi="Verdana"/>
        </w:rPr>
      </w:pPr>
    </w:p>
    <w:p w:rsidR="00115EFD" w:rsidRPr="007374CD" w:rsidRDefault="00115EFD" w:rsidP="00115EFD">
      <w:pPr>
        <w:pStyle w:val="ListParagraph"/>
        <w:rPr>
          <w:rFonts w:ascii="Verdana" w:hAnsi="Verdana"/>
        </w:rPr>
      </w:pPr>
      <w:r>
        <w:rPr>
          <w:rFonts w:ascii="Verdana" w:hAnsi="Verdana"/>
          <w:u w:val="single"/>
        </w:rPr>
        <w:t>Chapter 5 Objective</w:t>
      </w:r>
      <w:r>
        <w:rPr>
          <w:rFonts w:ascii="Verdana" w:hAnsi="Verdana"/>
        </w:rPr>
        <w:t>:</w:t>
      </w:r>
    </w:p>
    <w:p w:rsidR="00115EFD" w:rsidRDefault="00115EFD" w:rsidP="00115EFD">
      <w:pPr>
        <w:pStyle w:val="ListParagraph"/>
        <w:rPr>
          <w:rFonts w:ascii="Verdana" w:hAnsi="Verdana"/>
        </w:rPr>
      </w:pPr>
      <w:r>
        <w:rPr>
          <w:rFonts w:ascii="Verdana" w:hAnsi="Verdana"/>
        </w:rPr>
        <w:tab/>
        <w:t>Explain how assistive technology can benefit students with disabilities.</w:t>
      </w:r>
    </w:p>
    <w:p w:rsidR="00115EFD" w:rsidRDefault="00115EFD" w:rsidP="00115EFD">
      <w:pPr>
        <w:pStyle w:val="ListParagraph"/>
        <w:rPr>
          <w:rFonts w:ascii="Verdana" w:hAnsi="Verdana"/>
        </w:rPr>
      </w:pPr>
    </w:p>
    <w:p w:rsidR="00115EFD" w:rsidRDefault="00115EFD" w:rsidP="00115EFD">
      <w:pPr>
        <w:pStyle w:val="ListParagraph"/>
        <w:rPr>
          <w:rFonts w:ascii="Verdana" w:hAnsi="Verdana"/>
        </w:rPr>
      </w:pPr>
      <w:r>
        <w:rPr>
          <w:rFonts w:ascii="Verdana" w:hAnsi="Verdana"/>
          <w:u w:val="single"/>
        </w:rPr>
        <w:t>CEC Standard(s)</w:t>
      </w:r>
      <w:r>
        <w:rPr>
          <w:rFonts w:ascii="Verdana" w:hAnsi="Verdana"/>
        </w:rPr>
        <w:t>: Standard 6: Professional Learning and Ethical Practice</w:t>
      </w:r>
    </w:p>
    <w:p w:rsidR="00115EFD" w:rsidRDefault="00115EFD" w:rsidP="00115EFD">
      <w:pPr>
        <w:pStyle w:val="ListParagraph"/>
        <w:rPr>
          <w:rFonts w:ascii="Verdana" w:hAnsi="Verdana"/>
        </w:rPr>
      </w:pPr>
      <w:r>
        <w:rPr>
          <w:rFonts w:ascii="Verdana" w:hAnsi="Verdana"/>
        </w:rPr>
        <w:tab/>
        <w:t>Standard 6.2: Beginning special education professionals understand how foundational knowledge and current issues influence professional practice.</w:t>
      </w:r>
    </w:p>
    <w:p w:rsidR="00115EFD" w:rsidRDefault="00115EFD" w:rsidP="00115EFD">
      <w:pPr>
        <w:pStyle w:val="ListParagraph"/>
        <w:rPr>
          <w:rFonts w:ascii="Verdana" w:hAnsi="Verdana"/>
        </w:rPr>
      </w:pPr>
    </w:p>
    <w:p w:rsidR="00115EFD" w:rsidRDefault="00115EFD" w:rsidP="00115EFD">
      <w:pPr>
        <w:pStyle w:val="ListParagraph"/>
        <w:spacing w:after="0"/>
        <w:rPr>
          <w:rFonts w:ascii="Verdana" w:hAnsi="Verdana"/>
        </w:rPr>
      </w:pPr>
      <w:r>
        <w:rPr>
          <w:rFonts w:ascii="Verdana" w:hAnsi="Verdana"/>
          <w:u w:val="single"/>
        </w:rPr>
        <w:lastRenderedPageBreak/>
        <w:t xml:space="preserve">PRAXIS II: Education of Exceptional Students: Core Content Knowledge </w:t>
      </w:r>
    </w:p>
    <w:p w:rsidR="00115EFD" w:rsidRDefault="00115EFD" w:rsidP="00115EFD">
      <w:pPr>
        <w:pStyle w:val="ListParagraph"/>
        <w:numPr>
          <w:ilvl w:val="0"/>
          <w:numId w:val="37"/>
        </w:numPr>
        <w:spacing w:after="0" w:line="276" w:lineRule="auto"/>
        <w:contextualSpacing/>
        <w:rPr>
          <w:rFonts w:ascii="Verdana" w:hAnsi="Verdana"/>
        </w:rPr>
      </w:pPr>
      <w:r>
        <w:rPr>
          <w:rFonts w:ascii="Verdana" w:hAnsi="Verdana"/>
        </w:rPr>
        <w:t>Topic II: Legal and Societal Issues</w:t>
      </w:r>
    </w:p>
    <w:p w:rsidR="00115EFD" w:rsidRPr="003F7608" w:rsidRDefault="00115EFD" w:rsidP="00115EFD">
      <w:pPr>
        <w:spacing w:after="0"/>
        <w:ind w:left="2250"/>
        <w:rPr>
          <w:rFonts w:ascii="Verdana" w:hAnsi="Verdana"/>
        </w:rPr>
      </w:pPr>
      <w:r>
        <w:rPr>
          <w:rFonts w:ascii="Verdana" w:hAnsi="Verdana"/>
        </w:rPr>
        <w:t xml:space="preserve">C. </w:t>
      </w:r>
      <w:r w:rsidRPr="003F7608">
        <w:rPr>
          <w:rFonts w:ascii="Verdana" w:hAnsi="Verdana"/>
        </w:rPr>
        <w:t>Historical movements/trends affecting the connections between special education and the larger society</w:t>
      </w:r>
    </w:p>
    <w:p w:rsidR="00115EFD" w:rsidRPr="00E64F2D" w:rsidRDefault="00115EFD" w:rsidP="00115EFD">
      <w:pPr>
        <w:spacing w:after="0"/>
        <w:ind w:left="2160" w:firstLine="720"/>
        <w:rPr>
          <w:rFonts w:ascii="Verdana" w:hAnsi="Verdana"/>
        </w:rPr>
      </w:pPr>
      <w:r w:rsidRPr="00E64F2D">
        <w:rPr>
          <w:rFonts w:ascii="Verdana" w:hAnsi="Verdana"/>
        </w:rPr>
        <w:t xml:space="preserve">3. </w:t>
      </w:r>
      <w:proofErr w:type="gramStart"/>
      <w:r w:rsidRPr="00E64F2D">
        <w:rPr>
          <w:rFonts w:ascii="Verdana" w:hAnsi="Verdana"/>
        </w:rPr>
        <w:t>application</w:t>
      </w:r>
      <w:proofErr w:type="gramEnd"/>
      <w:r w:rsidRPr="00E64F2D">
        <w:rPr>
          <w:rFonts w:ascii="Verdana" w:hAnsi="Verdana"/>
        </w:rPr>
        <w:t xml:space="preserve"> of technology</w:t>
      </w:r>
    </w:p>
    <w:p w:rsidR="00115EFD" w:rsidRDefault="00115EFD" w:rsidP="00115EFD">
      <w:pPr>
        <w:pStyle w:val="ListParagraph"/>
        <w:numPr>
          <w:ilvl w:val="0"/>
          <w:numId w:val="37"/>
        </w:numPr>
        <w:spacing w:after="0" w:line="276" w:lineRule="auto"/>
        <w:contextualSpacing/>
        <w:rPr>
          <w:rFonts w:ascii="Verdana" w:hAnsi="Verdana"/>
        </w:rPr>
      </w:pPr>
      <w:r>
        <w:rPr>
          <w:rFonts w:ascii="Verdana" w:hAnsi="Verdana"/>
        </w:rPr>
        <w:t>Topic III: Delivery of Services to Students with Disabilities</w:t>
      </w:r>
    </w:p>
    <w:p w:rsidR="00115EFD" w:rsidRPr="003F7608" w:rsidRDefault="00115EFD" w:rsidP="00115EFD">
      <w:pPr>
        <w:spacing w:after="0"/>
        <w:ind w:left="2160" w:firstLine="90"/>
        <w:rPr>
          <w:rFonts w:ascii="Verdana" w:hAnsi="Verdana"/>
        </w:rPr>
      </w:pPr>
      <w:r w:rsidRPr="003F7608">
        <w:rPr>
          <w:rFonts w:ascii="Verdana" w:hAnsi="Verdana"/>
        </w:rPr>
        <w:t>B. Curriculum and instruction and their implementation across the continuum of educational placements</w:t>
      </w:r>
    </w:p>
    <w:p w:rsidR="00115EFD" w:rsidRPr="003F7608" w:rsidRDefault="00115EFD" w:rsidP="00115EFD">
      <w:pPr>
        <w:spacing w:after="0"/>
        <w:ind w:left="2880"/>
        <w:rPr>
          <w:rFonts w:ascii="Verdana" w:hAnsi="Verdana"/>
        </w:rPr>
      </w:pPr>
      <w:r>
        <w:rPr>
          <w:rFonts w:ascii="Verdana" w:hAnsi="Verdana"/>
        </w:rPr>
        <w:t xml:space="preserve">6. </w:t>
      </w:r>
      <w:proofErr w:type="gramStart"/>
      <w:r w:rsidRPr="003F7608">
        <w:rPr>
          <w:rFonts w:ascii="Verdana" w:hAnsi="Verdana"/>
        </w:rPr>
        <w:t>technology</w:t>
      </w:r>
      <w:proofErr w:type="gramEnd"/>
      <w:r w:rsidRPr="003F7608">
        <w:rPr>
          <w:rFonts w:ascii="Verdana" w:hAnsi="Verdana"/>
        </w:rPr>
        <w:t xml:space="preserve"> for teaching and learning in special education settings</w:t>
      </w:r>
    </w:p>
    <w:p w:rsidR="00115EFD" w:rsidRPr="007374CD" w:rsidRDefault="00115EFD" w:rsidP="00115EFD">
      <w:pPr>
        <w:pStyle w:val="ListParagraph"/>
        <w:rPr>
          <w:rFonts w:ascii="Verdana" w:hAnsi="Verdana"/>
        </w:rPr>
      </w:pPr>
    </w:p>
    <w:p w:rsidR="00115EFD" w:rsidRDefault="00115EFD" w:rsidP="00115EFD">
      <w:pPr>
        <w:pStyle w:val="ListParagraph"/>
        <w:numPr>
          <w:ilvl w:val="0"/>
          <w:numId w:val="36"/>
        </w:numPr>
        <w:spacing w:after="200" w:line="276" w:lineRule="auto"/>
        <w:contextualSpacing/>
        <w:rPr>
          <w:rFonts w:ascii="Verdana" w:hAnsi="Verdana"/>
        </w:rPr>
      </w:pPr>
      <w:r>
        <w:rPr>
          <w:rFonts w:ascii="Verdana" w:hAnsi="Verdana"/>
        </w:rPr>
        <w:t xml:space="preserve">Explore the “[AT] Connects” website to familiarize yourself with its content. The web address is </w:t>
      </w:r>
      <w:hyperlink r:id="rId12" w:history="1">
        <w:r w:rsidRPr="00883F94">
          <w:rPr>
            <w:rStyle w:val="Hyperlink"/>
            <w:rFonts w:ascii="Verdana" w:hAnsi="Verdana"/>
          </w:rPr>
          <w:t>http://www.atconnects.com/</w:t>
        </w:r>
      </w:hyperlink>
      <w:r>
        <w:t>.</w:t>
      </w:r>
      <w:r>
        <w:rPr>
          <w:rFonts w:ascii="Verdana" w:hAnsi="Verdana"/>
        </w:rPr>
        <w:t xml:space="preserve">  Then, click on the “AT Act Program” tab.  On the dropdown menu, select “State AT Act Programs.”  Go to your state’s site and browse its contents.  Does your state site have a specific name?  What is it?  What is the web address for your state site? What resources area available in your state? Take a look at the sites of surrounding states.  Are there resources in other states that your state does not have?  How do you believe this site could be useful to both teachers and parents?</w:t>
      </w:r>
    </w:p>
    <w:p w:rsidR="00115EFD" w:rsidRDefault="00115EFD" w:rsidP="00115EFD">
      <w:pPr>
        <w:pStyle w:val="ListParagraph"/>
        <w:rPr>
          <w:rFonts w:ascii="Verdana" w:hAnsi="Verdana"/>
        </w:rPr>
      </w:pPr>
    </w:p>
    <w:p w:rsidR="00115EFD" w:rsidRDefault="00115EFD" w:rsidP="00115EFD">
      <w:pPr>
        <w:pStyle w:val="ListParagraph"/>
        <w:rPr>
          <w:rFonts w:ascii="Verdana" w:hAnsi="Verdana"/>
        </w:rPr>
      </w:pPr>
      <w:r w:rsidRPr="007374CD">
        <w:rPr>
          <w:rFonts w:ascii="Verdana" w:hAnsi="Verdana"/>
          <w:u w:val="single"/>
        </w:rPr>
        <w:t>Chapter 5 Objective</w:t>
      </w:r>
      <w:r w:rsidRPr="007374CD">
        <w:rPr>
          <w:rFonts w:ascii="Verdana" w:hAnsi="Verdana"/>
        </w:rPr>
        <w:t>:</w:t>
      </w:r>
    </w:p>
    <w:p w:rsidR="00115EFD" w:rsidRDefault="00115EFD" w:rsidP="00115EFD">
      <w:pPr>
        <w:pStyle w:val="ListParagraph"/>
        <w:rPr>
          <w:rFonts w:ascii="Verdana" w:hAnsi="Verdana"/>
        </w:rPr>
      </w:pPr>
      <w:r>
        <w:rPr>
          <w:rFonts w:ascii="Verdana" w:hAnsi="Verdana"/>
        </w:rPr>
        <w:tab/>
        <w:t>Understand the legal and legislative aspects of assistive technology.</w:t>
      </w:r>
    </w:p>
    <w:p w:rsidR="00115EFD" w:rsidRPr="007374CD" w:rsidRDefault="00115EFD" w:rsidP="00115EFD">
      <w:pPr>
        <w:pStyle w:val="ListParagraph"/>
        <w:rPr>
          <w:rFonts w:ascii="Verdana" w:hAnsi="Verdana"/>
        </w:rPr>
      </w:pPr>
      <w:r>
        <w:rPr>
          <w:rFonts w:ascii="Verdana" w:hAnsi="Verdana"/>
        </w:rPr>
        <w:tab/>
        <w:t>Explain how assistive technology can benefit students with disabilities.</w:t>
      </w:r>
    </w:p>
    <w:p w:rsidR="00115EFD" w:rsidRPr="007374CD" w:rsidRDefault="00115EFD" w:rsidP="00115EFD">
      <w:pPr>
        <w:pStyle w:val="ListParagraph"/>
        <w:rPr>
          <w:rFonts w:ascii="Verdana" w:hAnsi="Verdana"/>
        </w:rPr>
      </w:pPr>
    </w:p>
    <w:p w:rsidR="00115EFD" w:rsidRDefault="00115EFD" w:rsidP="00115EFD">
      <w:pPr>
        <w:pStyle w:val="ListParagraph"/>
        <w:rPr>
          <w:rFonts w:ascii="Verdana" w:hAnsi="Verdana"/>
        </w:rPr>
      </w:pPr>
      <w:r w:rsidRPr="007374CD">
        <w:rPr>
          <w:rFonts w:ascii="Verdana" w:hAnsi="Verdana"/>
          <w:u w:val="single"/>
        </w:rPr>
        <w:t>CEC Standard(s)</w:t>
      </w:r>
      <w:r w:rsidRPr="007374CD">
        <w:rPr>
          <w:rFonts w:ascii="Verdana" w:hAnsi="Verdana"/>
        </w:rPr>
        <w:t>:</w:t>
      </w:r>
      <w:r>
        <w:rPr>
          <w:rFonts w:ascii="Verdana" w:hAnsi="Verdana"/>
        </w:rPr>
        <w:t xml:space="preserve"> Standard 6: Professional Learning and Ethical Practice</w:t>
      </w:r>
    </w:p>
    <w:p w:rsidR="00115EFD" w:rsidRPr="007374CD" w:rsidRDefault="00115EFD" w:rsidP="00115EFD">
      <w:pPr>
        <w:pStyle w:val="ListParagraph"/>
        <w:rPr>
          <w:rFonts w:ascii="Verdana" w:hAnsi="Verdana"/>
        </w:rPr>
      </w:pPr>
      <w:r>
        <w:rPr>
          <w:rFonts w:ascii="Verdana" w:hAnsi="Verdana"/>
        </w:rPr>
        <w:tab/>
        <w:t>Standard 6.5:  Beginning special education professionals advance the profession by engaging in activities such as advocacy and mentoring.</w:t>
      </w:r>
    </w:p>
    <w:p w:rsidR="00115EFD" w:rsidRPr="007374CD" w:rsidRDefault="00115EFD" w:rsidP="00115EFD">
      <w:pPr>
        <w:pStyle w:val="ListParagraph"/>
        <w:rPr>
          <w:rFonts w:ascii="Verdana" w:hAnsi="Verdana"/>
        </w:rPr>
      </w:pPr>
    </w:p>
    <w:p w:rsidR="00115EFD" w:rsidRDefault="00115EFD" w:rsidP="00115EFD">
      <w:pPr>
        <w:pStyle w:val="ListParagraph"/>
        <w:spacing w:after="0"/>
        <w:rPr>
          <w:rFonts w:ascii="Verdana" w:hAnsi="Verdana"/>
        </w:rPr>
      </w:pPr>
      <w:r>
        <w:rPr>
          <w:rFonts w:ascii="Verdana" w:hAnsi="Verdana"/>
          <w:u w:val="single"/>
        </w:rPr>
        <w:t xml:space="preserve">PRAXIS II: Education of Exceptional Students: Core Content Knowledge </w:t>
      </w:r>
    </w:p>
    <w:p w:rsidR="00115EFD" w:rsidRPr="003F7608" w:rsidRDefault="00115EFD" w:rsidP="00115EFD">
      <w:pPr>
        <w:pStyle w:val="ListParagraph"/>
        <w:numPr>
          <w:ilvl w:val="0"/>
          <w:numId w:val="37"/>
        </w:numPr>
        <w:spacing w:after="0" w:line="276" w:lineRule="auto"/>
        <w:contextualSpacing/>
        <w:rPr>
          <w:rFonts w:ascii="Verdana" w:hAnsi="Verdana"/>
        </w:rPr>
      </w:pPr>
      <w:r w:rsidRPr="003F7608">
        <w:rPr>
          <w:rFonts w:ascii="Verdana" w:hAnsi="Verdana"/>
        </w:rPr>
        <w:t>Topic III: Delivery of Services to Students with Disabilities</w:t>
      </w:r>
    </w:p>
    <w:p w:rsidR="00115EFD" w:rsidRPr="003F7608" w:rsidRDefault="00115EFD" w:rsidP="00115EFD">
      <w:pPr>
        <w:spacing w:after="0"/>
        <w:ind w:left="2250"/>
        <w:rPr>
          <w:rFonts w:ascii="Verdana" w:hAnsi="Verdana"/>
        </w:rPr>
      </w:pPr>
      <w:r>
        <w:rPr>
          <w:rFonts w:ascii="Verdana" w:hAnsi="Verdana"/>
        </w:rPr>
        <w:lastRenderedPageBreak/>
        <w:t xml:space="preserve">B. </w:t>
      </w:r>
      <w:r w:rsidRPr="003F7608">
        <w:rPr>
          <w:rFonts w:ascii="Verdana" w:hAnsi="Verdana"/>
        </w:rPr>
        <w:t>Curriculum and instruction and their implementation across the continuum of educational placements</w:t>
      </w:r>
    </w:p>
    <w:p w:rsidR="00115EFD" w:rsidRPr="003F7608" w:rsidRDefault="00115EFD" w:rsidP="00115EFD">
      <w:pPr>
        <w:spacing w:after="0"/>
        <w:ind w:left="2880"/>
        <w:rPr>
          <w:rFonts w:ascii="Verdana" w:hAnsi="Verdana"/>
        </w:rPr>
      </w:pPr>
      <w:r>
        <w:rPr>
          <w:rFonts w:ascii="Verdana" w:hAnsi="Verdana"/>
        </w:rPr>
        <w:t xml:space="preserve">6. </w:t>
      </w:r>
      <w:proofErr w:type="gramStart"/>
      <w:r w:rsidRPr="003F7608">
        <w:rPr>
          <w:rFonts w:ascii="Verdana" w:hAnsi="Verdana"/>
        </w:rPr>
        <w:t>technology</w:t>
      </w:r>
      <w:proofErr w:type="gramEnd"/>
      <w:r w:rsidRPr="003F7608">
        <w:rPr>
          <w:rFonts w:ascii="Verdana" w:hAnsi="Verdana"/>
        </w:rPr>
        <w:t xml:space="preserve"> for teaching and learning in special </w:t>
      </w:r>
      <w:proofErr w:type="spellStart"/>
      <w:r w:rsidRPr="003F7608">
        <w:rPr>
          <w:rFonts w:ascii="Verdana" w:hAnsi="Verdana"/>
        </w:rPr>
        <w:t>ducation</w:t>
      </w:r>
      <w:proofErr w:type="spellEnd"/>
      <w:r w:rsidRPr="003F7608">
        <w:rPr>
          <w:rFonts w:ascii="Verdana" w:hAnsi="Verdana"/>
        </w:rPr>
        <w:t xml:space="preserve"> settings</w:t>
      </w:r>
    </w:p>
    <w:p w:rsidR="00115EFD" w:rsidRDefault="00115EFD" w:rsidP="00115EFD">
      <w:pPr>
        <w:pStyle w:val="ListParagraph"/>
        <w:rPr>
          <w:rFonts w:ascii="Verdana" w:hAnsi="Verdana"/>
        </w:rPr>
      </w:pPr>
    </w:p>
    <w:p w:rsidR="00115EFD" w:rsidRDefault="00115EFD" w:rsidP="00115EFD">
      <w:pPr>
        <w:pStyle w:val="ListParagraph"/>
        <w:numPr>
          <w:ilvl w:val="0"/>
          <w:numId w:val="36"/>
        </w:numPr>
        <w:spacing w:after="200" w:line="276" w:lineRule="auto"/>
        <w:contextualSpacing/>
        <w:rPr>
          <w:rFonts w:ascii="Verdana" w:hAnsi="Verdana"/>
        </w:rPr>
      </w:pPr>
      <w:r>
        <w:rPr>
          <w:rFonts w:ascii="Verdana" w:hAnsi="Verdana"/>
        </w:rPr>
        <w:t>“Inclusion in the 21</w:t>
      </w:r>
      <w:r w:rsidRPr="00C145FD">
        <w:rPr>
          <w:rFonts w:ascii="Verdana" w:hAnsi="Verdana"/>
          <w:vertAlign w:val="superscript"/>
        </w:rPr>
        <w:t>st</w:t>
      </w:r>
      <w:r>
        <w:rPr>
          <w:rFonts w:ascii="Verdana" w:hAnsi="Verdana"/>
        </w:rPr>
        <w:t xml:space="preserve"> Century Classroom: Differentiating with Technology”- </w:t>
      </w:r>
      <w:hyperlink r:id="rId13" w:history="1">
        <w:r w:rsidRPr="00883F94">
          <w:rPr>
            <w:rStyle w:val="Hyperlink"/>
            <w:rFonts w:ascii="Verdana" w:hAnsi="Verdana"/>
          </w:rPr>
          <w:t>www.learnnc.org/lp/editions/every-learner/6776</w:t>
        </w:r>
      </w:hyperlink>
      <w:r>
        <w:rPr>
          <w:rFonts w:ascii="Verdana" w:hAnsi="Verdana"/>
        </w:rPr>
        <w:t xml:space="preserve"> Watch the video clip: “Using the Virtual Worlds to Engage Gifted Learners.” Then read the information provided on the site about differentiated instruction.  As you read, take time to explore the embedded links and watch the additional video clips. What did you find that you will be able to implement in your own classroom or that you might recommend to a teacher you know?</w:t>
      </w:r>
    </w:p>
    <w:p w:rsidR="00115EFD" w:rsidRDefault="00115EFD" w:rsidP="00115EFD">
      <w:pPr>
        <w:pStyle w:val="ListParagraph"/>
        <w:rPr>
          <w:rFonts w:ascii="Verdana" w:hAnsi="Verdana"/>
        </w:rPr>
      </w:pPr>
    </w:p>
    <w:p w:rsidR="00115EFD" w:rsidRPr="007374CD" w:rsidRDefault="00115EFD" w:rsidP="00115EFD">
      <w:pPr>
        <w:pStyle w:val="ListParagraph"/>
        <w:rPr>
          <w:rFonts w:ascii="Verdana" w:hAnsi="Verdana"/>
        </w:rPr>
      </w:pPr>
      <w:r w:rsidRPr="007374CD">
        <w:rPr>
          <w:rFonts w:ascii="Verdana" w:hAnsi="Verdana"/>
          <w:u w:val="single"/>
        </w:rPr>
        <w:t>Chapter 5 Objective</w:t>
      </w:r>
      <w:r w:rsidRPr="007374CD">
        <w:rPr>
          <w:rFonts w:ascii="Verdana" w:hAnsi="Verdana"/>
        </w:rPr>
        <w:t>:</w:t>
      </w:r>
    </w:p>
    <w:p w:rsidR="00115EFD" w:rsidRDefault="00115EFD" w:rsidP="00115EFD">
      <w:pPr>
        <w:pStyle w:val="ListParagraph"/>
        <w:rPr>
          <w:rFonts w:ascii="Verdana" w:hAnsi="Verdana"/>
        </w:rPr>
      </w:pPr>
      <w:r>
        <w:rPr>
          <w:rFonts w:ascii="Verdana" w:hAnsi="Verdana"/>
        </w:rPr>
        <w:tab/>
        <w:t>Identify assistive technology devices that support students with disabilities across content area instruction.</w:t>
      </w:r>
    </w:p>
    <w:p w:rsidR="00115EFD" w:rsidRPr="007374CD" w:rsidRDefault="00115EFD" w:rsidP="00115EFD">
      <w:pPr>
        <w:pStyle w:val="ListParagraph"/>
        <w:rPr>
          <w:rFonts w:ascii="Verdana" w:hAnsi="Verdana"/>
        </w:rPr>
      </w:pPr>
    </w:p>
    <w:p w:rsidR="00115EFD" w:rsidRPr="007374CD" w:rsidRDefault="00115EFD" w:rsidP="00115EFD">
      <w:pPr>
        <w:pStyle w:val="ListParagraph"/>
        <w:rPr>
          <w:rFonts w:ascii="Verdana" w:hAnsi="Verdana"/>
        </w:rPr>
      </w:pPr>
      <w:r w:rsidRPr="007374CD">
        <w:rPr>
          <w:rFonts w:ascii="Verdana" w:hAnsi="Verdana"/>
          <w:u w:val="single"/>
        </w:rPr>
        <w:t>CEC Standard(s)</w:t>
      </w:r>
      <w:r w:rsidRPr="007374CD">
        <w:rPr>
          <w:rFonts w:ascii="Verdana" w:hAnsi="Verdana"/>
        </w:rPr>
        <w:t>:</w:t>
      </w:r>
      <w:r>
        <w:rPr>
          <w:rFonts w:ascii="Verdana" w:hAnsi="Verdana"/>
        </w:rPr>
        <w:t xml:space="preserve"> Standard 6: Professional Learning and Ethical Practice</w:t>
      </w:r>
    </w:p>
    <w:p w:rsidR="00115EFD" w:rsidRDefault="00115EFD" w:rsidP="00115EFD">
      <w:pPr>
        <w:pStyle w:val="ListParagraph"/>
        <w:rPr>
          <w:rFonts w:ascii="Verdana" w:hAnsi="Verdana"/>
        </w:rPr>
      </w:pPr>
      <w:r>
        <w:rPr>
          <w:rFonts w:ascii="Verdana" w:hAnsi="Verdana"/>
        </w:rPr>
        <w:tab/>
        <w:t>Standard 6.4: Beginning special education professionals understand the significance of lifelong learning and participate in professional activities and learning communities.</w:t>
      </w:r>
    </w:p>
    <w:p w:rsidR="00115EFD" w:rsidRDefault="00115EFD" w:rsidP="00115EFD">
      <w:pPr>
        <w:pStyle w:val="ListParagraph"/>
        <w:rPr>
          <w:rFonts w:ascii="Verdana" w:hAnsi="Verdana"/>
        </w:rPr>
      </w:pPr>
    </w:p>
    <w:p w:rsidR="00115EFD" w:rsidRDefault="00115EFD" w:rsidP="00115EFD">
      <w:pPr>
        <w:pStyle w:val="ListParagraph"/>
        <w:spacing w:after="0"/>
        <w:rPr>
          <w:rFonts w:ascii="Verdana" w:hAnsi="Verdana"/>
        </w:rPr>
      </w:pPr>
      <w:r>
        <w:rPr>
          <w:rFonts w:ascii="Verdana" w:hAnsi="Verdana"/>
          <w:u w:val="single"/>
        </w:rPr>
        <w:t xml:space="preserve">PRAXIS II: Education of Exceptional Students: Core Content Knowledge </w:t>
      </w:r>
    </w:p>
    <w:p w:rsidR="00115EFD" w:rsidRPr="003F7608" w:rsidRDefault="00115EFD" w:rsidP="00115EFD">
      <w:pPr>
        <w:pStyle w:val="ListParagraph"/>
        <w:numPr>
          <w:ilvl w:val="0"/>
          <w:numId w:val="37"/>
        </w:numPr>
        <w:spacing w:after="0" w:line="276" w:lineRule="auto"/>
        <w:contextualSpacing/>
        <w:rPr>
          <w:rFonts w:ascii="Verdana" w:hAnsi="Verdana"/>
        </w:rPr>
      </w:pPr>
      <w:r w:rsidRPr="003F7608">
        <w:rPr>
          <w:rFonts w:ascii="Verdana" w:hAnsi="Verdana"/>
        </w:rPr>
        <w:t>Topic III: Delivery of Services to Students with Disabilities</w:t>
      </w:r>
    </w:p>
    <w:p w:rsidR="00115EFD" w:rsidRPr="003F7608" w:rsidRDefault="00115EFD" w:rsidP="00115EFD">
      <w:pPr>
        <w:spacing w:after="0"/>
        <w:ind w:left="2160" w:firstLine="90"/>
        <w:rPr>
          <w:rFonts w:ascii="Verdana" w:hAnsi="Verdana"/>
        </w:rPr>
      </w:pPr>
      <w:r>
        <w:rPr>
          <w:rFonts w:ascii="Verdana" w:hAnsi="Verdana"/>
        </w:rPr>
        <w:t xml:space="preserve">B. </w:t>
      </w:r>
      <w:r w:rsidRPr="003F7608">
        <w:rPr>
          <w:rFonts w:ascii="Verdana" w:hAnsi="Verdana"/>
        </w:rPr>
        <w:t>Curriculum and instruction and their implementation across the continuum of educational placements</w:t>
      </w:r>
    </w:p>
    <w:p w:rsidR="00115EFD" w:rsidRPr="003F7608" w:rsidRDefault="00115EFD" w:rsidP="00115EFD">
      <w:pPr>
        <w:spacing w:after="0"/>
        <w:ind w:left="2880"/>
        <w:rPr>
          <w:rFonts w:ascii="Verdana" w:hAnsi="Verdana"/>
        </w:rPr>
      </w:pPr>
      <w:r>
        <w:rPr>
          <w:rFonts w:ascii="Verdana" w:hAnsi="Verdana"/>
        </w:rPr>
        <w:t xml:space="preserve">6. </w:t>
      </w:r>
      <w:proofErr w:type="gramStart"/>
      <w:r w:rsidRPr="003F7608">
        <w:rPr>
          <w:rFonts w:ascii="Verdana" w:hAnsi="Verdana"/>
        </w:rPr>
        <w:t>technology</w:t>
      </w:r>
      <w:proofErr w:type="gramEnd"/>
      <w:r w:rsidRPr="003F7608">
        <w:rPr>
          <w:rFonts w:ascii="Verdana" w:hAnsi="Verdana"/>
        </w:rPr>
        <w:t xml:space="preserve"> for teaching and learning in special education settings</w:t>
      </w:r>
    </w:p>
    <w:p w:rsidR="00115EFD" w:rsidRDefault="00115EFD" w:rsidP="00115EFD">
      <w:pPr>
        <w:pStyle w:val="ListParagraph"/>
        <w:rPr>
          <w:rFonts w:ascii="Verdana" w:hAnsi="Verdana"/>
        </w:rPr>
      </w:pPr>
    </w:p>
    <w:p w:rsidR="00115EFD" w:rsidRDefault="00115EFD" w:rsidP="00115EFD">
      <w:pPr>
        <w:pStyle w:val="ListParagraph"/>
        <w:numPr>
          <w:ilvl w:val="0"/>
          <w:numId w:val="36"/>
        </w:numPr>
        <w:spacing w:after="200" w:line="276" w:lineRule="auto"/>
        <w:contextualSpacing/>
        <w:rPr>
          <w:rFonts w:ascii="Verdana" w:hAnsi="Verdana"/>
        </w:rPr>
      </w:pPr>
      <w:r>
        <w:rPr>
          <w:rFonts w:ascii="Verdana" w:hAnsi="Verdana"/>
        </w:rPr>
        <w:t>The CONNECT modules developed at the University of North Carolina at Chapel Hill are a free resource for educators.  Go to the CONNECT site…to Module 5 (</w:t>
      </w:r>
      <w:hyperlink r:id="rId14" w:history="1">
        <w:r w:rsidRPr="00883F94">
          <w:rPr>
            <w:rStyle w:val="Hyperlink"/>
            <w:rFonts w:ascii="Verdana" w:hAnsi="Verdana"/>
          </w:rPr>
          <w:t>http://community.fpg.unc.edu/connect-modules/learners/module-5</w:t>
        </w:r>
      </w:hyperlink>
      <w:r>
        <w:rPr>
          <w:rFonts w:ascii="Verdana" w:hAnsi="Verdana"/>
        </w:rPr>
        <w:t xml:space="preserve">).  This module is designed so you will learn about the purpose, use and potential benefits of assistive technology interventions when working with young children.  Complete </w:t>
      </w:r>
      <w:r>
        <w:rPr>
          <w:rFonts w:ascii="Verdana" w:hAnsi="Verdana"/>
        </w:rPr>
        <w:lastRenderedPageBreak/>
        <w:t>the module activities, watch videos, and read the embedded handouts as you navigate through the module.  After you have completed the module, explain what you have learned about assistive technology from the perspective of the birth to three programmatic levels.</w:t>
      </w:r>
    </w:p>
    <w:p w:rsidR="00115EFD" w:rsidRDefault="00115EFD" w:rsidP="00115EFD">
      <w:pPr>
        <w:pStyle w:val="ListParagraph"/>
        <w:rPr>
          <w:rFonts w:ascii="Verdana" w:hAnsi="Verdana"/>
        </w:rPr>
      </w:pPr>
      <w:r>
        <w:rPr>
          <w:rFonts w:ascii="Verdana" w:hAnsi="Verdana"/>
        </w:rPr>
        <w:tab/>
      </w:r>
    </w:p>
    <w:p w:rsidR="00115EFD" w:rsidRPr="007374CD" w:rsidRDefault="00115EFD" w:rsidP="00115EFD">
      <w:pPr>
        <w:pStyle w:val="ListParagraph"/>
        <w:rPr>
          <w:rFonts w:ascii="Verdana" w:hAnsi="Verdana"/>
        </w:rPr>
      </w:pPr>
      <w:r w:rsidRPr="007374CD">
        <w:rPr>
          <w:rFonts w:ascii="Verdana" w:hAnsi="Verdana"/>
          <w:u w:val="single"/>
        </w:rPr>
        <w:t>Chapter 5 Objective</w:t>
      </w:r>
      <w:r w:rsidRPr="007374CD">
        <w:rPr>
          <w:rFonts w:ascii="Verdana" w:hAnsi="Verdana"/>
        </w:rPr>
        <w:t>:</w:t>
      </w:r>
    </w:p>
    <w:p w:rsidR="00115EFD" w:rsidRDefault="00115EFD" w:rsidP="00115EFD">
      <w:pPr>
        <w:pStyle w:val="ListParagraph"/>
        <w:rPr>
          <w:rFonts w:ascii="Verdana" w:hAnsi="Verdana"/>
        </w:rPr>
      </w:pPr>
      <w:r>
        <w:rPr>
          <w:rFonts w:ascii="Verdana" w:hAnsi="Verdana"/>
        </w:rPr>
        <w:tab/>
        <w:t>Explain how assistive technology can benefit students with disabilities.</w:t>
      </w:r>
    </w:p>
    <w:p w:rsidR="00115EFD" w:rsidRPr="007374CD" w:rsidRDefault="00115EFD" w:rsidP="00115EFD">
      <w:pPr>
        <w:pStyle w:val="ListParagraph"/>
        <w:rPr>
          <w:rFonts w:ascii="Verdana" w:hAnsi="Verdana"/>
        </w:rPr>
      </w:pPr>
    </w:p>
    <w:p w:rsidR="00115EFD" w:rsidRDefault="00115EFD" w:rsidP="00115EFD">
      <w:pPr>
        <w:pStyle w:val="ListParagraph"/>
        <w:tabs>
          <w:tab w:val="left" w:pos="3285"/>
        </w:tabs>
        <w:rPr>
          <w:rFonts w:ascii="Verdana" w:hAnsi="Verdana"/>
        </w:rPr>
      </w:pPr>
      <w:r w:rsidRPr="007374CD">
        <w:rPr>
          <w:rFonts w:ascii="Verdana" w:hAnsi="Verdana"/>
          <w:u w:val="single"/>
        </w:rPr>
        <w:t>CEC Standard(s)</w:t>
      </w:r>
      <w:r>
        <w:rPr>
          <w:rFonts w:ascii="Verdana" w:hAnsi="Verdana"/>
        </w:rPr>
        <w:t>: Standard 5: Instructional Planning and Strategies</w:t>
      </w:r>
    </w:p>
    <w:p w:rsidR="00115EFD" w:rsidRPr="007374CD" w:rsidRDefault="00115EFD" w:rsidP="00115EFD">
      <w:pPr>
        <w:pStyle w:val="ListParagraph"/>
        <w:tabs>
          <w:tab w:val="left" w:pos="1440"/>
        </w:tabs>
        <w:rPr>
          <w:rFonts w:ascii="Verdana" w:hAnsi="Verdana"/>
        </w:rPr>
      </w:pPr>
      <w:r>
        <w:rPr>
          <w:rFonts w:ascii="Verdana" w:hAnsi="Verdana"/>
        </w:rPr>
        <w:tab/>
        <w:t>Standard 5.2: Beginning special education professionals use technologies to support instructional assessment, planning, and delivery for individuals with exceptionalities.</w:t>
      </w:r>
    </w:p>
    <w:p w:rsidR="00115EFD" w:rsidRPr="007374CD" w:rsidRDefault="00115EFD" w:rsidP="00115EFD">
      <w:pPr>
        <w:pStyle w:val="ListParagraph"/>
        <w:rPr>
          <w:rFonts w:ascii="Verdana" w:hAnsi="Verdana"/>
        </w:rPr>
      </w:pPr>
    </w:p>
    <w:p w:rsidR="00115EFD" w:rsidRDefault="00115EFD" w:rsidP="00115EFD">
      <w:pPr>
        <w:pStyle w:val="ListParagraph"/>
        <w:spacing w:after="0"/>
        <w:rPr>
          <w:rFonts w:ascii="Verdana" w:hAnsi="Verdana"/>
        </w:rPr>
      </w:pPr>
      <w:r>
        <w:rPr>
          <w:rFonts w:ascii="Verdana" w:hAnsi="Verdana"/>
          <w:u w:val="single"/>
        </w:rPr>
        <w:t xml:space="preserve">PRAXIS II: Education of Exceptional Students: Core Content Knowledge </w:t>
      </w:r>
    </w:p>
    <w:p w:rsidR="00115EFD" w:rsidRPr="003F7608" w:rsidRDefault="00115EFD" w:rsidP="00115EFD">
      <w:pPr>
        <w:pStyle w:val="ListParagraph"/>
        <w:numPr>
          <w:ilvl w:val="0"/>
          <w:numId w:val="37"/>
        </w:numPr>
        <w:spacing w:after="0" w:line="276" w:lineRule="auto"/>
        <w:contextualSpacing/>
        <w:rPr>
          <w:rFonts w:ascii="Verdana" w:hAnsi="Verdana"/>
        </w:rPr>
      </w:pPr>
      <w:r w:rsidRPr="003F7608">
        <w:rPr>
          <w:rFonts w:ascii="Verdana" w:hAnsi="Verdana"/>
        </w:rPr>
        <w:t>Topic II: Legal and Societal Issues</w:t>
      </w:r>
    </w:p>
    <w:p w:rsidR="00115EFD" w:rsidRPr="003F7608" w:rsidRDefault="00115EFD" w:rsidP="00115EFD">
      <w:pPr>
        <w:spacing w:after="0"/>
        <w:ind w:left="2160" w:firstLine="90"/>
        <w:rPr>
          <w:rFonts w:ascii="Verdana" w:hAnsi="Verdana"/>
        </w:rPr>
      </w:pPr>
      <w:r>
        <w:rPr>
          <w:rFonts w:ascii="Verdana" w:hAnsi="Verdana"/>
        </w:rPr>
        <w:t xml:space="preserve">C. </w:t>
      </w:r>
      <w:r w:rsidRPr="003F7608">
        <w:rPr>
          <w:rFonts w:ascii="Verdana" w:hAnsi="Verdana"/>
        </w:rPr>
        <w:t>Historical movements/trends affecting the connections between special education and the larger society</w:t>
      </w:r>
    </w:p>
    <w:p w:rsidR="00115EFD" w:rsidRPr="003273EF" w:rsidRDefault="00115EFD" w:rsidP="00115EFD">
      <w:pPr>
        <w:spacing w:after="0"/>
        <w:ind w:left="2160" w:firstLine="720"/>
        <w:rPr>
          <w:rFonts w:ascii="Verdana" w:hAnsi="Verdana"/>
        </w:rPr>
      </w:pPr>
      <w:r>
        <w:rPr>
          <w:rFonts w:ascii="Verdana" w:hAnsi="Verdana"/>
        </w:rPr>
        <w:t xml:space="preserve">3. </w:t>
      </w:r>
      <w:proofErr w:type="gramStart"/>
      <w:r w:rsidRPr="003273EF">
        <w:rPr>
          <w:rFonts w:ascii="Verdana" w:hAnsi="Verdana"/>
        </w:rPr>
        <w:t>application</w:t>
      </w:r>
      <w:proofErr w:type="gramEnd"/>
      <w:r w:rsidRPr="003273EF">
        <w:rPr>
          <w:rFonts w:ascii="Verdana" w:hAnsi="Verdana"/>
        </w:rPr>
        <w:t xml:space="preserve"> of technology</w:t>
      </w:r>
    </w:p>
    <w:p w:rsidR="00115EFD" w:rsidRPr="003273EF" w:rsidRDefault="00115EFD" w:rsidP="00115EFD">
      <w:pPr>
        <w:pStyle w:val="ListParagraph"/>
        <w:numPr>
          <w:ilvl w:val="0"/>
          <w:numId w:val="37"/>
        </w:numPr>
        <w:spacing w:after="0" w:line="276" w:lineRule="auto"/>
        <w:contextualSpacing/>
        <w:rPr>
          <w:rFonts w:ascii="Verdana" w:hAnsi="Verdana"/>
        </w:rPr>
      </w:pPr>
      <w:r w:rsidRPr="003273EF">
        <w:rPr>
          <w:rFonts w:ascii="Verdana" w:hAnsi="Verdana"/>
        </w:rPr>
        <w:t>Topic III: Delivery of Services to Students with Disabilities</w:t>
      </w:r>
    </w:p>
    <w:p w:rsidR="00115EFD" w:rsidRPr="003273EF" w:rsidRDefault="00115EFD" w:rsidP="00115EFD">
      <w:pPr>
        <w:spacing w:after="0"/>
        <w:ind w:left="2160" w:firstLine="90"/>
        <w:rPr>
          <w:rFonts w:ascii="Verdana" w:hAnsi="Verdana"/>
        </w:rPr>
      </w:pPr>
      <w:r>
        <w:rPr>
          <w:rFonts w:ascii="Verdana" w:hAnsi="Verdana"/>
        </w:rPr>
        <w:t xml:space="preserve">B. </w:t>
      </w:r>
      <w:r w:rsidRPr="003273EF">
        <w:rPr>
          <w:rFonts w:ascii="Verdana" w:hAnsi="Verdana"/>
        </w:rPr>
        <w:t>Curriculum and instruction and their implementation across the continuum of educational placements</w:t>
      </w:r>
    </w:p>
    <w:p w:rsidR="00115EFD" w:rsidRPr="003273EF" w:rsidRDefault="00115EFD" w:rsidP="00115EFD">
      <w:pPr>
        <w:ind w:left="2880"/>
        <w:rPr>
          <w:rFonts w:ascii="Verdana" w:hAnsi="Verdana"/>
        </w:rPr>
      </w:pPr>
      <w:r>
        <w:rPr>
          <w:rFonts w:ascii="Verdana" w:hAnsi="Verdana"/>
        </w:rPr>
        <w:t xml:space="preserve">6. </w:t>
      </w:r>
      <w:proofErr w:type="gramStart"/>
      <w:r w:rsidRPr="003273EF">
        <w:rPr>
          <w:rFonts w:ascii="Verdana" w:hAnsi="Verdana"/>
        </w:rPr>
        <w:t>technology</w:t>
      </w:r>
      <w:proofErr w:type="gramEnd"/>
      <w:r w:rsidRPr="003273EF">
        <w:rPr>
          <w:rFonts w:ascii="Verdana" w:hAnsi="Verdana"/>
        </w:rPr>
        <w:t xml:space="preserve"> for teaching and learning in special education settings</w:t>
      </w:r>
    </w:p>
    <w:p w:rsidR="00115EFD" w:rsidRDefault="00115EFD" w:rsidP="00115EFD"/>
    <w:p w:rsidR="00542CC3" w:rsidRPr="00A44E55" w:rsidRDefault="00542CC3" w:rsidP="00115EFD">
      <w:pPr>
        <w:pStyle w:val="Heading1"/>
      </w:pPr>
    </w:p>
    <w:sectPr w:rsidR="00542CC3" w:rsidRPr="00A44E55" w:rsidSect="00E14F09">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7BE" w:rsidRDefault="003E47BE">
      <w:r>
        <w:separator/>
      </w:r>
    </w:p>
  </w:endnote>
  <w:endnote w:type="continuationSeparator" w:id="0">
    <w:p w:rsidR="003E47BE" w:rsidRDefault="003E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7BE" w:rsidRDefault="003E47BE">
      <w:r>
        <w:separator/>
      </w:r>
    </w:p>
  </w:footnote>
  <w:footnote w:type="continuationSeparator" w:id="0">
    <w:p w:rsidR="003E47BE" w:rsidRDefault="003E4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79" w:rsidRDefault="002E4379" w:rsidP="003E708D">
    <w:pPr>
      <w:pStyle w:val="Header"/>
      <w:jc w:val="right"/>
    </w:pPr>
    <w:r>
      <w:t>Student Resource</w:t>
    </w:r>
  </w:p>
  <w:p w:rsidR="003E47BE" w:rsidRDefault="003E47BE" w:rsidP="003E708D">
    <w:pPr>
      <w:pStyle w:val="Header"/>
      <w:jc w:val="right"/>
    </w:pPr>
    <w:proofErr w:type="spellStart"/>
    <w:r>
      <w:t>Gargiulo</w:t>
    </w:r>
    <w:proofErr w:type="spellEnd"/>
    <w:r>
      <w:t xml:space="preserve">, </w:t>
    </w:r>
    <w:r w:rsidRPr="003E47BE">
      <w:rPr>
        <w:i/>
      </w:rPr>
      <w:t>Special Education in Contemporary Society 6th Edition</w:t>
    </w:r>
  </w:p>
  <w:p w:rsidR="004762E3" w:rsidRPr="004762E3" w:rsidRDefault="004762E3" w:rsidP="003E708D">
    <w:pPr>
      <w:pStyle w:val="Header"/>
      <w:jc w:val="right"/>
    </w:pPr>
    <w:r>
      <w:t xml:space="preserve">SAGE Publishing, </w:t>
    </w:r>
    <w:r w:rsidR="003E47BE">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17A58E0"/>
    <w:multiLevelType w:val="hybridMultilevel"/>
    <w:tmpl w:val="7F9AB2E4"/>
    <w:lvl w:ilvl="0" w:tplc="04090001">
      <w:start w:val="1"/>
      <w:numFmt w:val="bullet"/>
      <w:lvlText w:val=""/>
      <w:lvlJc w:val="left"/>
      <w:pPr>
        <w:ind w:left="1890" w:hanging="360"/>
      </w:pPr>
      <w:rPr>
        <w:rFonts w:ascii="Symbol" w:hAnsi="Symbol"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07167CCB"/>
    <w:multiLevelType w:val="hybridMultilevel"/>
    <w:tmpl w:val="03CC073A"/>
    <w:lvl w:ilvl="0" w:tplc="3370D8C8">
      <w:start w:val="3"/>
      <w:numFmt w:val="upperLetter"/>
      <w:lvlText w:val="%1."/>
      <w:lvlJc w:val="left"/>
      <w:pPr>
        <w:ind w:left="3240" w:hanging="360"/>
      </w:p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start w:val="1"/>
      <w:numFmt w:val="lowerRoman"/>
      <w:lvlText w:val="%6."/>
      <w:lvlJc w:val="right"/>
      <w:pPr>
        <w:ind w:left="6840" w:hanging="180"/>
      </w:pPr>
    </w:lvl>
    <w:lvl w:ilvl="6" w:tplc="0409000F">
      <w:start w:val="1"/>
      <w:numFmt w:val="decimal"/>
      <w:lvlText w:val="%7."/>
      <w:lvlJc w:val="left"/>
      <w:pPr>
        <w:ind w:left="7560" w:hanging="360"/>
      </w:pPr>
    </w:lvl>
    <w:lvl w:ilvl="7" w:tplc="04090019">
      <w:start w:val="1"/>
      <w:numFmt w:val="lowerLetter"/>
      <w:lvlText w:val="%8."/>
      <w:lvlJc w:val="left"/>
      <w:pPr>
        <w:ind w:left="8280" w:hanging="360"/>
      </w:pPr>
    </w:lvl>
    <w:lvl w:ilvl="8" w:tplc="0409001B">
      <w:start w:val="1"/>
      <w:numFmt w:val="lowerRoman"/>
      <w:lvlText w:val="%9."/>
      <w:lvlJc w:val="right"/>
      <w:pPr>
        <w:ind w:left="9000" w:hanging="180"/>
      </w:pPr>
    </w:lvl>
  </w:abstractNum>
  <w:abstractNum w:abstractNumId="6">
    <w:nsid w:val="080025B3"/>
    <w:multiLevelType w:val="hybridMultilevel"/>
    <w:tmpl w:val="1180BE28"/>
    <w:lvl w:ilvl="0" w:tplc="8BBAEF50">
      <w:start w:val="4"/>
      <w:numFmt w:val="decimal"/>
      <w:lvlText w:val="%1."/>
      <w:lvlJc w:val="left"/>
      <w:pPr>
        <w:ind w:left="2880" w:hanging="360"/>
      </w:pPr>
      <w:rPr>
        <w:rFonts w:hint="default"/>
      </w:rPr>
    </w:lvl>
    <w:lvl w:ilvl="1" w:tplc="04090019">
      <w:start w:val="1"/>
      <w:numFmt w:val="lowerLetter"/>
      <w:lvlText w:val="%2."/>
      <w:lvlJc w:val="left"/>
      <w:pPr>
        <w:ind w:left="4050" w:hanging="360"/>
      </w:pPr>
    </w:lvl>
    <w:lvl w:ilvl="2" w:tplc="9CA860C6">
      <w:start w:val="1"/>
      <w:numFmt w:val="decimal"/>
      <w:lvlText w:val="%3."/>
      <w:lvlJc w:val="right"/>
      <w:pPr>
        <w:ind w:left="2880" w:hanging="180"/>
      </w:pPr>
      <w:rPr>
        <w:rFonts w:ascii="Verdana" w:eastAsiaTheme="minorHAnsi" w:hAnsi="Verdana" w:cstheme="minorBidi"/>
      </w:rPr>
    </w:lvl>
    <w:lvl w:ilvl="3" w:tplc="0409000F">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7">
    <w:nsid w:val="098D04A5"/>
    <w:multiLevelType w:val="hybridMultilevel"/>
    <w:tmpl w:val="88FEDE4E"/>
    <w:lvl w:ilvl="0" w:tplc="174070AA">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333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99B0088"/>
    <w:multiLevelType w:val="hybridMultilevel"/>
    <w:tmpl w:val="B21AFF62"/>
    <w:lvl w:ilvl="0" w:tplc="04090001">
      <w:start w:val="1"/>
      <w:numFmt w:val="bullet"/>
      <w:lvlText w:val=""/>
      <w:lvlJc w:val="left"/>
      <w:pPr>
        <w:ind w:left="2250" w:hanging="360"/>
      </w:pPr>
      <w:rPr>
        <w:rFonts w:ascii="Symbol" w:hAnsi="Symbol" w:hint="default"/>
      </w:rPr>
    </w:lvl>
    <w:lvl w:ilvl="1" w:tplc="04090015">
      <w:start w:val="1"/>
      <w:numFmt w:val="upp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13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nsid w:val="1AB82906"/>
    <w:multiLevelType w:val="hybridMultilevel"/>
    <w:tmpl w:val="43B85F3A"/>
    <w:lvl w:ilvl="0" w:tplc="9D3A628E">
      <w:start w:val="2"/>
      <w:numFmt w:val="upperLetter"/>
      <w:lvlText w:val="%1."/>
      <w:lvlJc w:val="left"/>
      <w:pPr>
        <w:ind w:left="2880" w:hanging="360"/>
      </w:pPr>
      <w:rPr>
        <w:rFonts w:hint="default"/>
      </w:rPr>
    </w:lvl>
    <w:lvl w:ilvl="1" w:tplc="04090019">
      <w:start w:val="1"/>
      <w:numFmt w:val="lowerLetter"/>
      <w:lvlText w:val="%2."/>
      <w:lvlJc w:val="left"/>
      <w:pPr>
        <w:ind w:left="369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nsid w:val="280B7155"/>
    <w:multiLevelType w:val="hybridMultilevel"/>
    <w:tmpl w:val="FB544C22"/>
    <w:lvl w:ilvl="0" w:tplc="BDFCF880">
      <w:start w:val="2"/>
      <w:numFmt w:val="upp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3">
    <w:nsid w:val="2B63281C"/>
    <w:multiLevelType w:val="hybridMultilevel"/>
    <w:tmpl w:val="9196967A"/>
    <w:lvl w:ilvl="0" w:tplc="298AEEE6">
      <w:start w:val="4"/>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4">
    <w:nsid w:val="2BD07C49"/>
    <w:multiLevelType w:val="hybridMultilevel"/>
    <w:tmpl w:val="75246C3E"/>
    <w:lvl w:ilvl="0" w:tplc="0409000F">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5">
    <w:nsid w:val="359A0546"/>
    <w:multiLevelType w:val="hybridMultilevel"/>
    <w:tmpl w:val="00B0C624"/>
    <w:lvl w:ilvl="0" w:tplc="A288D11E">
      <w:start w:val="3"/>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nsid w:val="38DE4C5F"/>
    <w:multiLevelType w:val="hybridMultilevel"/>
    <w:tmpl w:val="D0281106"/>
    <w:lvl w:ilvl="0" w:tplc="04090001">
      <w:start w:val="1"/>
      <w:numFmt w:val="bullet"/>
      <w:lvlText w:val=""/>
      <w:lvlJc w:val="left"/>
      <w:pPr>
        <w:ind w:left="2160" w:hanging="360"/>
      </w:pPr>
      <w:rPr>
        <w:rFonts w:ascii="Symbol" w:hAnsi="Symbol" w:hint="default"/>
      </w:rPr>
    </w:lvl>
    <w:lvl w:ilvl="1" w:tplc="900C9898">
      <w:start w:val="1"/>
      <w:numFmt w:val="upperLetter"/>
      <w:lvlText w:val="%2."/>
      <w:lvlJc w:val="left"/>
      <w:pPr>
        <w:ind w:left="2880" w:hanging="360"/>
      </w:pPr>
      <w:rPr>
        <w:rFonts w:ascii="Verdana" w:eastAsiaTheme="minorHAnsi" w:hAnsi="Verdana" w:cstheme="minorBidi"/>
      </w:rPr>
    </w:lvl>
    <w:lvl w:ilvl="2" w:tplc="38B834A0">
      <w:start w:val="1"/>
      <w:numFmt w:val="decimal"/>
      <w:lvlText w:val="%3."/>
      <w:lvlJc w:val="left"/>
      <w:pPr>
        <w:ind w:left="3600" w:hanging="360"/>
      </w:pPr>
      <w:rPr>
        <w:rFonts w:ascii="Verdana" w:eastAsiaTheme="minorHAnsi" w:hAnsi="Verdana" w:cstheme="minorBidi"/>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EE067B"/>
    <w:multiLevelType w:val="hybridMultilevel"/>
    <w:tmpl w:val="2B9EB8C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3F165D16"/>
    <w:multiLevelType w:val="hybridMultilevel"/>
    <w:tmpl w:val="A22289B4"/>
    <w:lvl w:ilvl="0" w:tplc="417244E6">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
    <w:nsid w:val="3FAD7ED5"/>
    <w:multiLevelType w:val="hybridMultilevel"/>
    <w:tmpl w:val="C75CA26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EC3652C6">
      <w:start w:val="1"/>
      <w:numFmt w:val="decimal"/>
      <w:lvlText w:val="%3."/>
      <w:lvlJc w:val="left"/>
      <w:pPr>
        <w:ind w:left="3240" w:hanging="360"/>
      </w:pPr>
      <w:rPr>
        <w:rFonts w:ascii="Verdana" w:eastAsiaTheme="minorHAnsi" w:hAnsi="Verdana" w:cs="Times New Roman"/>
      </w:rPr>
    </w:lvl>
    <w:lvl w:ilvl="3" w:tplc="303A7414">
      <w:start w:val="3"/>
      <w:numFmt w:val="lowerLetter"/>
      <w:lvlText w:val="%4."/>
      <w:lvlJc w:val="left"/>
      <w:pPr>
        <w:ind w:left="3960" w:hanging="360"/>
      </w:pPr>
      <w:rPr>
        <w:rFonts w:hint="default"/>
      </w:rPr>
    </w:lvl>
    <w:lvl w:ilvl="4" w:tplc="D4C2B278">
      <w:start w:val="3"/>
      <w:numFmt w:val="upperLetter"/>
      <w:lvlText w:val="%5."/>
      <w:lvlJc w:val="left"/>
      <w:pPr>
        <w:ind w:left="4680" w:hanging="360"/>
      </w:pPr>
      <w:rPr>
        <w:rFont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409D00C6"/>
    <w:multiLevelType w:val="hybridMultilevel"/>
    <w:tmpl w:val="0DA604CC"/>
    <w:lvl w:ilvl="0" w:tplc="04090001">
      <w:start w:val="1"/>
      <w:numFmt w:val="bullet"/>
      <w:lvlText w:val=""/>
      <w:lvlJc w:val="left"/>
      <w:pPr>
        <w:ind w:left="2880" w:hanging="360"/>
      </w:pPr>
      <w:rPr>
        <w:rFonts w:ascii="Symbol" w:hAnsi="Symbol" w:hint="default"/>
      </w:rPr>
    </w:lvl>
    <w:lvl w:ilvl="1" w:tplc="46B875EE">
      <w:start w:val="1"/>
      <w:numFmt w:val="upperLetter"/>
      <w:lvlText w:val="%2."/>
      <w:lvlJc w:val="left"/>
      <w:pPr>
        <w:ind w:left="3690" w:hanging="360"/>
      </w:pPr>
      <w:rPr>
        <w:rFonts w:ascii="Verdana" w:eastAsiaTheme="minorHAnsi" w:hAnsi="Verdana" w:cstheme="minorBidi"/>
      </w:rPr>
    </w:lvl>
    <w:lvl w:ilvl="2" w:tplc="0409001B">
      <w:start w:val="1"/>
      <w:numFmt w:val="lowerRoman"/>
      <w:lvlText w:val="%3."/>
      <w:lvlJc w:val="right"/>
      <w:pPr>
        <w:ind w:left="4320" w:hanging="180"/>
      </w:pPr>
    </w:lvl>
    <w:lvl w:ilvl="3" w:tplc="4758508E">
      <w:start w:val="3"/>
      <w:numFmt w:val="decimal"/>
      <w:lvlText w:val="%4."/>
      <w:lvlJc w:val="left"/>
      <w:pPr>
        <w:ind w:left="32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22">
    <w:nsid w:val="474A34C3"/>
    <w:multiLevelType w:val="hybridMultilevel"/>
    <w:tmpl w:val="909E9618"/>
    <w:lvl w:ilvl="0" w:tplc="04090001">
      <w:start w:val="1"/>
      <w:numFmt w:val="bullet"/>
      <w:lvlText w:val=""/>
      <w:lvlJc w:val="left"/>
      <w:pPr>
        <w:ind w:left="333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405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46439D"/>
    <w:multiLevelType w:val="hybridMultilevel"/>
    <w:tmpl w:val="31F4B940"/>
    <w:lvl w:ilvl="0" w:tplc="00CAC140">
      <w:start w:val="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nsid w:val="53CD1691"/>
    <w:multiLevelType w:val="hybridMultilevel"/>
    <w:tmpl w:val="960CD828"/>
    <w:lvl w:ilvl="0" w:tplc="781E91C4">
      <w:start w:val="5"/>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6">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543417"/>
    <w:multiLevelType w:val="hybridMultilevel"/>
    <w:tmpl w:val="547A63FC"/>
    <w:lvl w:ilvl="0" w:tplc="04963F6A">
      <w:start w:val="5"/>
      <w:numFmt w:val="upperLetter"/>
      <w:lvlText w:val="%1."/>
      <w:lvlJc w:val="left"/>
      <w:pPr>
        <w:ind w:left="2880" w:hanging="360"/>
      </w:p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28">
    <w:nsid w:val="64F0257F"/>
    <w:multiLevelType w:val="hybridMultilevel"/>
    <w:tmpl w:val="1B329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FF341F"/>
    <w:multiLevelType w:val="hybridMultilevel"/>
    <w:tmpl w:val="0966D9F8"/>
    <w:lvl w:ilvl="0" w:tplc="236C27EC">
      <w:start w:val="2"/>
      <w:numFmt w:val="decimal"/>
      <w:lvlText w:val="%1."/>
      <w:lvlJc w:val="left"/>
      <w:pPr>
        <w:ind w:left="3330" w:hanging="360"/>
      </w:pPr>
      <w:rPr>
        <w:rFonts w:hint="default"/>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3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2C22AE"/>
    <w:multiLevelType w:val="hybridMultilevel"/>
    <w:tmpl w:val="F238E3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74AB023D"/>
    <w:multiLevelType w:val="hybridMultilevel"/>
    <w:tmpl w:val="7E1EC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8081344"/>
    <w:multiLevelType w:val="hybridMultilevel"/>
    <w:tmpl w:val="D1A65C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23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4"/>
  </w:num>
  <w:num w:numId="3">
    <w:abstractNumId w:val="26"/>
  </w:num>
  <w:num w:numId="4">
    <w:abstractNumId w:val="17"/>
  </w:num>
  <w:num w:numId="5">
    <w:abstractNumId w:val="23"/>
  </w:num>
  <w:num w:numId="6">
    <w:abstractNumId w:val="8"/>
  </w:num>
  <w:num w:numId="7">
    <w:abstractNumId w:val="2"/>
  </w:num>
  <w:num w:numId="8">
    <w:abstractNumId w:val="1"/>
  </w:num>
  <w:num w:numId="9">
    <w:abstractNumId w:val="0"/>
  </w:num>
  <w:num w:numId="10">
    <w:abstractNumId w:val="3"/>
  </w:num>
  <w:num w:numId="11">
    <w:abstractNumId w:val="30"/>
  </w:num>
  <w:num w:numId="12">
    <w:abstractNumId w:val="31"/>
  </w:num>
  <w:num w:numId="13">
    <w:abstractNumId w:val="14"/>
  </w:num>
  <w:num w:numId="14">
    <w:abstractNumId w:val="20"/>
  </w:num>
  <w:num w:numId="15">
    <w:abstractNumId w:val="18"/>
  </w:num>
  <w:num w:numId="16">
    <w:abstractNumId w:val="25"/>
  </w:num>
  <w:num w:numId="17">
    <w:abstractNumId w:val="15"/>
  </w:num>
  <w:num w:numId="18">
    <w:abstractNumId w:val="35"/>
  </w:num>
  <w:num w:numId="19">
    <w:abstractNumId w:val="16"/>
  </w:num>
  <w:num w:numId="20">
    <w:abstractNumId w:val="11"/>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lvlOverride w:ilvl="1">
      <w:startOverride w:val="1"/>
    </w:lvlOverride>
    <w:lvlOverride w:ilvl="2">
      <w:startOverride w:val="1"/>
    </w:lvlOverride>
    <w:lvlOverride w:ilvl="3"/>
    <w:lvlOverride w:ilvl="4"/>
    <w:lvlOverride w:ilvl="5"/>
    <w:lvlOverride w:ilvl="6"/>
    <w:lvlOverride w:ilvl="7"/>
    <w:lvlOverride w:ilvl="8"/>
  </w:num>
  <w:num w:numId="2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9"/>
  </w:num>
  <w:num w:numId="28">
    <w:abstractNumId w:val="4"/>
  </w:num>
  <w:num w:numId="29">
    <w:abstractNumId w:val="13"/>
  </w:num>
  <w:num w:numId="30">
    <w:abstractNumId w:val="29"/>
  </w:num>
  <w:num w:numId="31">
    <w:abstractNumId w:val="28"/>
  </w:num>
  <w:num w:numId="32">
    <w:abstractNumId w:val="7"/>
  </w:num>
  <w:num w:numId="33">
    <w:abstractNumId w:val="6"/>
  </w:num>
  <w:num w:numId="34">
    <w:abstractNumId w:val="24"/>
  </w:num>
  <w:num w:numId="35">
    <w:abstractNumId w:val="12"/>
  </w:num>
  <w:num w:numId="36">
    <w:abstractNumId w:val="3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7BE"/>
    <w:rsid w:val="00024CB8"/>
    <w:rsid w:val="00033437"/>
    <w:rsid w:val="000F388C"/>
    <w:rsid w:val="00114651"/>
    <w:rsid w:val="00115EFD"/>
    <w:rsid w:val="00185227"/>
    <w:rsid w:val="001B761C"/>
    <w:rsid w:val="001F7343"/>
    <w:rsid w:val="00227074"/>
    <w:rsid w:val="00272B2E"/>
    <w:rsid w:val="002D0F36"/>
    <w:rsid w:val="002E4379"/>
    <w:rsid w:val="00327683"/>
    <w:rsid w:val="00331370"/>
    <w:rsid w:val="00361935"/>
    <w:rsid w:val="00370467"/>
    <w:rsid w:val="00393EAF"/>
    <w:rsid w:val="003C4235"/>
    <w:rsid w:val="003E47BE"/>
    <w:rsid w:val="003E708D"/>
    <w:rsid w:val="003E7BF7"/>
    <w:rsid w:val="003F0E55"/>
    <w:rsid w:val="0041308D"/>
    <w:rsid w:val="00447C6A"/>
    <w:rsid w:val="004762E3"/>
    <w:rsid w:val="00486A8A"/>
    <w:rsid w:val="004B17D5"/>
    <w:rsid w:val="004C7FAF"/>
    <w:rsid w:val="00500B36"/>
    <w:rsid w:val="0053536D"/>
    <w:rsid w:val="00542CC3"/>
    <w:rsid w:val="005646CF"/>
    <w:rsid w:val="00582851"/>
    <w:rsid w:val="00593132"/>
    <w:rsid w:val="00616A17"/>
    <w:rsid w:val="006537C0"/>
    <w:rsid w:val="00661127"/>
    <w:rsid w:val="0067627F"/>
    <w:rsid w:val="00691386"/>
    <w:rsid w:val="006D1107"/>
    <w:rsid w:val="006E1D22"/>
    <w:rsid w:val="0072507A"/>
    <w:rsid w:val="007557A1"/>
    <w:rsid w:val="00761723"/>
    <w:rsid w:val="007B2823"/>
    <w:rsid w:val="00811EC9"/>
    <w:rsid w:val="00852986"/>
    <w:rsid w:val="00870008"/>
    <w:rsid w:val="00876836"/>
    <w:rsid w:val="0089725A"/>
    <w:rsid w:val="008978D0"/>
    <w:rsid w:val="008B339D"/>
    <w:rsid w:val="008C4617"/>
    <w:rsid w:val="008D029E"/>
    <w:rsid w:val="008E46E0"/>
    <w:rsid w:val="00956287"/>
    <w:rsid w:val="00963D40"/>
    <w:rsid w:val="00974AA9"/>
    <w:rsid w:val="009A40A6"/>
    <w:rsid w:val="009B2FE8"/>
    <w:rsid w:val="00A059F3"/>
    <w:rsid w:val="00A1465F"/>
    <w:rsid w:val="00A44E55"/>
    <w:rsid w:val="00A84C45"/>
    <w:rsid w:val="00AB42AC"/>
    <w:rsid w:val="00AD5452"/>
    <w:rsid w:val="00AD5E2E"/>
    <w:rsid w:val="00AF311C"/>
    <w:rsid w:val="00AF4F8B"/>
    <w:rsid w:val="00B164AA"/>
    <w:rsid w:val="00B31FED"/>
    <w:rsid w:val="00B36615"/>
    <w:rsid w:val="00B42E08"/>
    <w:rsid w:val="00B73564"/>
    <w:rsid w:val="00BB0C36"/>
    <w:rsid w:val="00C048E3"/>
    <w:rsid w:val="00C55F1A"/>
    <w:rsid w:val="00C6457F"/>
    <w:rsid w:val="00C8654C"/>
    <w:rsid w:val="00CB2339"/>
    <w:rsid w:val="00CD1179"/>
    <w:rsid w:val="00CF39F3"/>
    <w:rsid w:val="00CF5F08"/>
    <w:rsid w:val="00D33536"/>
    <w:rsid w:val="00D37AF2"/>
    <w:rsid w:val="00D46302"/>
    <w:rsid w:val="00D667AA"/>
    <w:rsid w:val="00D8701F"/>
    <w:rsid w:val="00DA246F"/>
    <w:rsid w:val="00E14F09"/>
    <w:rsid w:val="00E16AE2"/>
    <w:rsid w:val="00E352E1"/>
    <w:rsid w:val="00E52712"/>
    <w:rsid w:val="00E74418"/>
    <w:rsid w:val="00EC67A7"/>
    <w:rsid w:val="00EC6AC2"/>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959584">
      <w:bodyDiv w:val="1"/>
      <w:marLeft w:val="0"/>
      <w:marRight w:val="0"/>
      <w:marTop w:val="0"/>
      <w:marBottom w:val="0"/>
      <w:divBdr>
        <w:top w:val="none" w:sz="0" w:space="0" w:color="auto"/>
        <w:left w:val="none" w:sz="0" w:space="0" w:color="auto"/>
        <w:bottom w:val="none" w:sz="0" w:space="0" w:color="auto"/>
        <w:right w:val="none" w:sz="0" w:space="0" w:color="auto"/>
      </w:divBdr>
    </w:div>
    <w:div w:id="168906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earnnc.org/lp/editions/every-learner/677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tconnect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watch?v=lNs88Ki1WSo"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edutopia.org/assistive-technology-resources" TargetMode="External"/><Relationship Id="rId4" Type="http://schemas.microsoft.com/office/2007/relationships/stylesWithEffects" Target="stylesWithEffects.xml"/><Relationship Id="rId9" Type="http://schemas.openxmlformats.org/officeDocument/2006/relationships/hyperlink" Target="http://iris.peabody.vanderbilt.edu/wp-content/uploads/2013/07/iwe001.pdf" TargetMode="External"/><Relationship Id="rId14" Type="http://schemas.openxmlformats.org/officeDocument/2006/relationships/hyperlink" Target="http://community.fpg.unc.edu/connect-modules/learners/module-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A1293-A827-4187-92AF-1E6A4F407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1008</Words>
  <Characters>6886</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7879</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Carabes, Alan</cp:lastModifiedBy>
  <cp:revision>3</cp:revision>
  <dcterms:created xsi:type="dcterms:W3CDTF">2016-12-29T01:54:00Z</dcterms:created>
  <dcterms:modified xsi:type="dcterms:W3CDTF">2016-12-29T01:56:00Z</dcterms:modified>
</cp:coreProperties>
</file>