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C6A" w:rsidRDefault="002E4379" w:rsidP="00447C6A">
      <w:pPr>
        <w:pStyle w:val="Title"/>
      </w:pPr>
      <w:r>
        <w:t>Web Exercise</w:t>
      </w:r>
    </w:p>
    <w:p w:rsidR="00691386" w:rsidRDefault="00691386" w:rsidP="00691386">
      <w:pPr>
        <w:pStyle w:val="Heading1"/>
      </w:pPr>
      <w:r>
        <w:t>Chapter 2</w:t>
      </w:r>
      <w:r>
        <w:t xml:space="preserve">: </w:t>
      </w:r>
      <w:r w:rsidRPr="00691386">
        <w:t>Policies, Practices, and Programs</w:t>
      </w:r>
    </w:p>
    <w:p w:rsidR="00691386" w:rsidRDefault="00691386" w:rsidP="00691386">
      <w:pPr>
        <w:pStyle w:val="ListParagraph"/>
        <w:numPr>
          <w:ilvl w:val="0"/>
          <w:numId w:val="21"/>
        </w:numPr>
        <w:tabs>
          <w:tab w:val="left" w:pos="8010"/>
        </w:tabs>
        <w:spacing w:after="200" w:line="276" w:lineRule="auto"/>
        <w:contextualSpacing/>
        <w:rPr>
          <w:rFonts w:ascii="Verdana" w:hAnsi="Verdana"/>
        </w:rPr>
      </w:pPr>
      <w:r>
        <w:rPr>
          <w:rFonts w:ascii="Verdana" w:hAnsi="Verdana"/>
        </w:rPr>
        <w:t xml:space="preserve"> Many of the provisions of IDEA have been developed and implemented by virtue of court decisions.  Additionally, it is often through court decisions that provisions are defined an</w:t>
      </w:r>
      <w:bookmarkStart w:id="0" w:name="_GoBack"/>
      <w:bookmarkEnd w:id="0"/>
      <w:r>
        <w:rPr>
          <w:rFonts w:ascii="Verdana" w:hAnsi="Verdana"/>
        </w:rPr>
        <w:t xml:space="preserve">d refined.  Visit the </w:t>
      </w:r>
      <w:proofErr w:type="spellStart"/>
      <w:r>
        <w:rPr>
          <w:rFonts w:ascii="Verdana" w:hAnsi="Verdana"/>
        </w:rPr>
        <w:t>Wrightslaw</w:t>
      </w:r>
      <w:proofErr w:type="spellEnd"/>
      <w:r>
        <w:rPr>
          <w:rFonts w:ascii="Verdana" w:hAnsi="Verdana"/>
        </w:rPr>
        <w:t xml:space="preserve"> website and research “Doug C. v Hawaii.”  Prepare a brief description of the case.  Then, explain how the decision of the US Court of Appeals for the Ninth Circuit impacts parental participation at IEP meetings.</w:t>
      </w:r>
    </w:p>
    <w:p w:rsidR="00691386" w:rsidRDefault="00691386" w:rsidP="00691386">
      <w:pPr>
        <w:pStyle w:val="ListParagraph"/>
        <w:tabs>
          <w:tab w:val="left" w:pos="8010"/>
        </w:tabs>
        <w:rPr>
          <w:rFonts w:ascii="Verdana" w:hAnsi="Verdana"/>
        </w:rPr>
      </w:pPr>
      <w:hyperlink r:id="rId9" w:history="1">
        <w:r>
          <w:rPr>
            <w:rStyle w:val="Hyperlink"/>
            <w:rFonts w:ascii="Verdana" w:hAnsi="Verdana"/>
          </w:rPr>
          <w:t>www.wrightslaw.com/law/art/dougc.hawaii.pwanalysis.htm</w:t>
        </w:r>
      </w:hyperlink>
    </w:p>
    <w:p w:rsidR="00691386" w:rsidRDefault="00691386" w:rsidP="00691386">
      <w:pPr>
        <w:pStyle w:val="ListParagraph"/>
        <w:tabs>
          <w:tab w:val="left" w:pos="8010"/>
        </w:tabs>
        <w:rPr>
          <w:rFonts w:ascii="Verdana" w:hAnsi="Verdana"/>
          <w:u w:val="single"/>
        </w:rPr>
      </w:pPr>
    </w:p>
    <w:p w:rsidR="00691386" w:rsidRDefault="00691386" w:rsidP="00691386">
      <w:pPr>
        <w:pStyle w:val="ListParagraph"/>
        <w:tabs>
          <w:tab w:val="left" w:pos="8010"/>
        </w:tabs>
        <w:rPr>
          <w:rFonts w:ascii="Verdana" w:hAnsi="Verdana"/>
        </w:rPr>
      </w:pPr>
      <w:r>
        <w:rPr>
          <w:rFonts w:ascii="Verdana" w:hAnsi="Verdana"/>
          <w:u w:val="single"/>
        </w:rPr>
        <w:t>Chapter 2 Learning Objective</w:t>
      </w:r>
      <w:r>
        <w:rPr>
          <w:rFonts w:ascii="Verdana" w:hAnsi="Verdana"/>
        </w:rPr>
        <w:t>: Identify court cases impacting the implementation of IDEA 2004.</w:t>
      </w:r>
    </w:p>
    <w:p w:rsidR="00691386" w:rsidRDefault="00691386" w:rsidP="00691386">
      <w:pPr>
        <w:pStyle w:val="ListParagraph"/>
        <w:tabs>
          <w:tab w:val="left" w:pos="8010"/>
        </w:tabs>
        <w:rPr>
          <w:rFonts w:ascii="Verdana" w:hAnsi="Verdana"/>
        </w:rPr>
      </w:pPr>
    </w:p>
    <w:p w:rsidR="00691386" w:rsidRDefault="00691386" w:rsidP="00691386">
      <w:pPr>
        <w:pStyle w:val="ListParagraph"/>
        <w:tabs>
          <w:tab w:val="left" w:pos="8010"/>
        </w:tabs>
        <w:rPr>
          <w:rFonts w:ascii="Verdana" w:hAnsi="Verdana"/>
        </w:rPr>
      </w:pPr>
      <w:r>
        <w:rPr>
          <w:rFonts w:ascii="Verdana" w:hAnsi="Verdana"/>
          <w:u w:val="single"/>
        </w:rPr>
        <w:t>CEC Standard(s)</w:t>
      </w:r>
      <w:r>
        <w:rPr>
          <w:rFonts w:ascii="Verdana" w:hAnsi="Verdana"/>
        </w:rPr>
        <w:t>: Standard 6: Professional Learning and Ethical Practice</w:t>
      </w:r>
    </w:p>
    <w:p w:rsidR="00691386" w:rsidRDefault="00691386" w:rsidP="00691386">
      <w:pPr>
        <w:pStyle w:val="ListParagraph"/>
        <w:tabs>
          <w:tab w:val="left" w:pos="1440"/>
        </w:tabs>
        <w:rPr>
          <w:rFonts w:ascii="Verdana" w:hAnsi="Verdana"/>
        </w:rPr>
      </w:pPr>
      <w:r>
        <w:rPr>
          <w:rFonts w:ascii="Verdana" w:hAnsi="Verdana"/>
        </w:rPr>
        <w:tab/>
        <w:t xml:space="preserve"> 6.2: Beginning special education professionals understand how foundational knowledge and current issues influence professional practice.</w:t>
      </w:r>
    </w:p>
    <w:p w:rsidR="00691386" w:rsidRDefault="00691386" w:rsidP="00691386">
      <w:pPr>
        <w:pStyle w:val="ListParagraph"/>
        <w:tabs>
          <w:tab w:val="left" w:pos="8010"/>
        </w:tabs>
        <w:rPr>
          <w:rFonts w:ascii="Verdana" w:hAnsi="Verdana"/>
        </w:rPr>
      </w:pPr>
    </w:p>
    <w:p w:rsidR="00691386" w:rsidRDefault="00691386" w:rsidP="00691386">
      <w:pPr>
        <w:pStyle w:val="ListParagraph"/>
        <w:spacing w:after="0"/>
        <w:rPr>
          <w:rFonts w:ascii="Verdana" w:hAnsi="Verdana"/>
        </w:rPr>
      </w:pPr>
      <w:r>
        <w:rPr>
          <w:rFonts w:ascii="Verdana" w:hAnsi="Verdana"/>
          <w:u w:val="single"/>
        </w:rPr>
        <w:t xml:space="preserve">PRAXIS II: Education of Exceptional Students: Core Content Knowledge </w:t>
      </w:r>
    </w:p>
    <w:p w:rsidR="00691386" w:rsidRDefault="00691386" w:rsidP="00691386">
      <w:pPr>
        <w:pStyle w:val="ListParagraph"/>
        <w:numPr>
          <w:ilvl w:val="0"/>
          <w:numId w:val="22"/>
        </w:numPr>
        <w:spacing w:after="0" w:line="276" w:lineRule="auto"/>
        <w:contextualSpacing/>
        <w:rPr>
          <w:rFonts w:ascii="Verdana" w:hAnsi="Verdana"/>
        </w:rPr>
      </w:pPr>
      <w:r>
        <w:rPr>
          <w:rFonts w:ascii="Verdana" w:hAnsi="Verdana"/>
        </w:rPr>
        <w:t>Topic II: Legal and Societal Issues</w:t>
      </w:r>
    </w:p>
    <w:p w:rsidR="00691386" w:rsidRDefault="00691386" w:rsidP="00691386">
      <w:pPr>
        <w:pStyle w:val="ListParagraph"/>
        <w:numPr>
          <w:ilvl w:val="1"/>
          <w:numId w:val="22"/>
        </w:numPr>
        <w:spacing w:after="0" w:line="276" w:lineRule="auto"/>
        <w:contextualSpacing/>
        <w:rPr>
          <w:rFonts w:ascii="Verdana" w:hAnsi="Verdana"/>
        </w:rPr>
      </w:pPr>
      <w:r>
        <w:rPr>
          <w:rFonts w:ascii="Verdana" w:hAnsi="Verdana"/>
        </w:rPr>
        <w:t>Federal laws and legal issues related to special education</w:t>
      </w:r>
    </w:p>
    <w:p w:rsidR="00691386" w:rsidRDefault="00691386" w:rsidP="00691386">
      <w:pPr>
        <w:spacing w:after="0"/>
        <w:ind w:left="2160" w:firstLine="720"/>
        <w:rPr>
          <w:rFonts w:ascii="Verdana" w:hAnsi="Verdana"/>
        </w:rPr>
      </w:pPr>
      <w:r>
        <w:rPr>
          <w:rFonts w:ascii="Verdana" w:hAnsi="Verdana"/>
        </w:rPr>
        <w:t>4. Important legal issues</w:t>
      </w:r>
    </w:p>
    <w:p w:rsidR="00691386" w:rsidRDefault="00691386" w:rsidP="00691386">
      <w:pPr>
        <w:pStyle w:val="ListParagraph"/>
        <w:spacing w:after="0"/>
        <w:ind w:left="3600"/>
        <w:rPr>
          <w:rFonts w:ascii="Verdana" w:hAnsi="Verdana"/>
        </w:rPr>
      </w:pPr>
    </w:p>
    <w:p w:rsidR="00691386" w:rsidRDefault="00691386" w:rsidP="00691386">
      <w:pPr>
        <w:pStyle w:val="ListParagraph"/>
        <w:numPr>
          <w:ilvl w:val="0"/>
          <w:numId w:val="21"/>
        </w:numPr>
        <w:tabs>
          <w:tab w:val="left" w:pos="8010"/>
        </w:tabs>
        <w:spacing w:after="200" w:line="276" w:lineRule="auto"/>
        <w:contextualSpacing/>
        <w:rPr>
          <w:rFonts w:ascii="Verdana" w:hAnsi="Verdana"/>
        </w:rPr>
      </w:pPr>
      <w:r>
        <w:rPr>
          <w:rFonts w:ascii="Verdana" w:hAnsi="Verdana"/>
        </w:rPr>
        <w:t>Determine the difference between mainstreaming and inclusion by searching the following sites.</w:t>
      </w:r>
    </w:p>
    <w:p w:rsidR="00691386" w:rsidRDefault="00691386" w:rsidP="00691386">
      <w:pPr>
        <w:pStyle w:val="ListParagraph"/>
        <w:tabs>
          <w:tab w:val="left" w:pos="8010"/>
        </w:tabs>
        <w:rPr>
          <w:rFonts w:ascii="Verdana" w:hAnsi="Verdana"/>
        </w:rPr>
      </w:pPr>
      <w:hyperlink r:id="rId10" w:history="1">
        <w:r>
          <w:rPr>
            <w:rStyle w:val="Hyperlink"/>
            <w:rFonts w:ascii="Verdana" w:hAnsi="Verdana"/>
          </w:rPr>
          <w:t>http://www.cec.sped.org</w:t>
        </w:r>
      </w:hyperlink>
    </w:p>
    <w:p w:rsidR="00691386" w:rsidRDefault="00691386" w:rsidP="00691386">
      <w:pPr>
        <w:pStyle w:val="ListParagraph"/>
        <w:tabs>
          <w:tab w:val="left" w:pos="8010"/>
        </w:tabs>
        <w:rPr>
          <w:rFonts w:ascii="Verdana" w:hAnsi="Verdana"/>
        </w:rPr>
      </w:pPr>
      <w:hyperlink r:id="rId11" w:history="1">
        <w:r>
          <w:rPr>
            <w:rStyle w:val="Hyperlink"/>
            <w:rFonts w:ascii="Verdana" w:hAnsi="Verdana"/>
          </w:rPr>
          <w:t>http://www.ldaamerical.org</w:t>
        </w:r>
      </w:hyperlink>
    </w:p>
    <w:p w:rsidR="00691386" w:rsidRDefault="00691386" w:rsidP="00691386">
      <w:pPr>
        <w:pStyle w:val="ListParagraph"/>
        <w:tabs>
          <w:tab w:val="left" w:pos="8010"/>
        </w:tabs>
        <w:rPr>
          <w:rFonts w:ascii="Verdana" w:hAnsi="Verdana"/>
        </w:rPr>
      </w:pPr>
      <w:hyperlink r:id="rId12" w:history="1">
        <w:r>
          <w:rPr>
            <w:rStyle w:val="Hyperlink"/>
            <w:rFonts w:ascii="Verdana" w:hAnsi="Verdana"/>
          </w:rPr>
          <w:t>http://www.nfb.org</w:t>
        </w:r>
      </w:hyperlink>
    </w:p>
    <w:p w:rsidR="00691386" w:rsidRDefault="00691386" w:rsidP="00691386">
      <w:pPr>
        <w:pStyle w:val="ListParagraph"/>
        <w:tabs>
          <w:tab w:val="left" w:pos="8010"/>
        </w:tabs>
        <w:rPr>
          <w:rFonts w:ascii="Verdana" w:hAnsi="Verdana"/>
        </w:rPr>
      </w:pPr>
    </w:p>
    <w:p w:rsidR="00691386" w:rsidRDefault="00691386" w:rsidP="00691386">
      <w:pPr>
        <w:pStyle w:val="ListParagraph"/>
        <w:tabs>
          <w:tab w:val="left" w:pos="8010"/>
        </w:tabs>
        <w:rPr>
          <w:rFonts w:ascii="Verdana" w:hAnsi="Verdana"/>
        </w:rPr>
      </w:pPr>
      <w:r>
        <w:rPr>
          <w:rFonts w:ascii="Verdana" w:hAnsi="Verdana"/>
          <w:u w:val="single"/>
        </w:rPr>
        <w:lastRenderedPageBreak/>
        <w:t>Chapter 2 Learning Objective</w:t>
      </w:r>
      <w:r>
        <w:rPr>
          <w:rFonts w:ascii="Verdana" w:hAnsi="Verdana"/>
        </w:rPr>
        <w:t>: Define mainstreaming, least restrictive environment, regular education initiative, and full inclusion.</w:t>
      </w:r>
    </w:p>
    <w:p w:rsidR="00691386" w:rsidRDefault="00691386" w:rsidP="00691386">
      <w:pPr>
        <w:pStyle w:val="ListParagraph"/>
        <w:tabs>
          <w:tab w:val="left" w:pos="8010"/>
        </w:tabs>
        <w:rPr>
          <w:rFonts w:ascii="Verdana" w:hAnsi="Verdana"/>
        </w:rPr>
      </w:pPr>
    </w:p>
    <w:p w:rsidR="00691386" w:rsidRDefault="00691386" w:rsidP="00691386">
      <w:pPr>
        <w:pStyle w:val="ListParagraph"/>
        <w:tabs>
          <w:tab w:val="left" w:pos="8010"/>
        </w:tabs>
        <w:rPr>
          <w:rFonts w:ascii="Verdana" w:hAnsi="Verdana"/>
        </w:rPr>
      </w:pPr>
      <w:r>
        <w:rPr>
          <w:rFonts w:ascii="Verdana" w:hAnsi="Verdana"/>
          <w:u w:val="single"/>
        </w:rPr>
        <w:t>CEC Standard(s)</w:t>
      </w:r>
      <w:r>
        <w:rPr>
          <w:rFonts w:ascii="Verdana" w:hAnsi="Verdana"/>
        </w:rPr>
        <w:t>: Standard 2: Learning Environments</w:t>
      </w:r>
    </w:p>
    <w:p w:rsidR="00691386" w:rsidRDefault="00691386" w:rsidP="00691386">
      <w:pPr>
        <w:pStyle w:val="ListParagraph"/>
        <w:tabs>
          <w:tab w:val="left" w:pos="1440"/>
          <w:tab w:val="left" w:pos="8010"/>
        </w:tabs>
        <w:rPr>
          <w:rFonts w:ascii="Verdana" w:hAnsi="Verdana"/>
        </w:rPr>
      </w:pPr>
      <w:r>
        <w:rPr>
          <w:rFonts w:ascii="Verdana" w:hAnsi="Verdana"/>
        </w:rPr>
        <w:tab/>
        <w:t>2.0: Beginning special education professionals create safe, inclusive, culturally responsive learning environments so that individuals with exceptionalities become active and effective learners and develop emotional well-being, positive social interactions, and self-determination.</w:t>
      </w:r>
    </w:p>
    <w:p w:rsidR="00691386" w:rsidRDefault="00691386" w:rsidP="00691386">
      <w:pPr>
        <w:pStyle w:val="ListParagraph"/>
        <w:spacing w:after="0"/>
        <w:rPr>
          <w:rFonts w:ascii="Verdana" w:hAnsi="Verdana"/>
          <w:u w:val="single"/>
        </w:rPr>
      </w:pPr>
    </w:p>
    <w:p w:rsidR="00691386" w:rsidRDefault="00691386" w:rsidP="00691386">
      <w:pPr>
        <w:pStyle w:val="ListParagraph"/>
        <w:spacing w:after="0"/>
        <w:rPr>
          <w:rFonts w:ascii="Verdana" w:hAnsi="Verdana"/>
        </w:rPr>
      </w:pPr>
      <w:r>
        <w:rPr>
          <w:rFonts w:ascii="Verdana" w:hAnsi="Verdana"/>
          <w:u w:val="single"/>
        </w:rPr>
        <w:t xml:space="preserve">PRAXIS II: Education of Exceptional Students: Core Content Knowledge </w:t>
      </w:r>
    </w:p>
    <w:p w:rsidR="00691386" w:rsidRDefault="00691386" w:rsidP="00691386">
      <w:pPr>
        <w:pStyle w:val="ListParagraph"/>
        <w:numPr>
          <w:ilvl w:val="0"/>
          <w:numId w:val="22"/>
        </w:numPr>
        <w:spacing w:after="0" w:line="276" w:lineRule="auto"/>
        <w:contextualSpacing/>
        <w:rPr>
          <w:rFonts w:ascii="Verdana" w:hAnsi="Verdana"/>
        </w:rPr>
      </w:pPr>
      <w:r>
        <w:rPr>
          <w:rFonts w:ascii="Verdana" w:hAnsi="Verdana"/>
        </w:rPr>
        <w:t>Topic I: Understanding Exceptionalities</w:t>
      </w:r>
    </w:p>
    <w:p w:rsidR="00691386" w:rsidRDefault="00691386" w:rsidP="00691386">
      <w:pPr>
        <w:pStyle w:val="ListParagraph"/>
        <w:numPr>
          <w:ilvl w:val="0"/>
          <w:numId w:val="23"/>
        </w:numPr>
        <w:spacing w:after="0"/>
        <w:contextualSpacing/>
        <w:rPr>
          <w:rFonts w:ascii="Verdana" w:hAnsi="Verdana"/>
        </w:rPr>
      </w:pPr>
      <w:r>
        <w:rPr>
          <w:rFonts w:ascii="Verdana" w:hAnsi="Verdana"/>
        </w:rPr>
        <w:t>Basic concepts in special education</w:t>
      </w:r>
    </w:p>
    <w:p w:rsidR="00691386" w:rsidRDefault="00691386" w:rsidP="00691386">
      <w:pPr>
        <w:pStyle w:val="ListParagraph"/>
        <w:tabs>
          <w:tab w:val="left" w:pos="1440"/>
        </w:tabs>
        <w:rPr>
          <w:rFonts w:ascii="Verdana" w:hAnsi="Verdana"/>
        </w:rPr>
      </w:pPr>
    </w:p>
    <w:p w:rsidR="00691386" w:rsidRDefault="00691386" w:rsidP="00691386">
      <w:pPr>
        <w:pStyle w:val="ListParagraph"/>
        <w:tabs>
          <w:tab w:val="left" w:pos="1440"/>
        </w:tabs>
        <w:rPr>
          <w:rFonts w:ascii="Verdana" w:hAnsi="Verdana"/>
        </w:rPr>
      </w:pPr>
    </w:p>
    <w:p w:rsidR="00691386" w:rsidRDefault="00691386" w:rsidP="00691386">
      <w:pPr>
        <w:pStyle w:val="ListParagraph"/>
        <w:numPr>
          <w:ilvl w:val="0"/>
          <w:numId w:val="21"/>
        </w:numPr>
        <w:tabs>
          <w:tab w:val="left" w:pos="8010"/>
        </w:tabs>
        <w:spacing w:after="200" w:line="276" w:lineRule="auto"/>
        <w:contextualSpacing/>
        <w:rPr>
          <w:rFonts w:ascii="Verdana" w:hAnsi="Verdana"/>
        </w:rPr>
      </w:pPr>
      <w:r>
        <w:rPr>
          <w:rFonts w:ascii="Verdana" w:hAnsi="Verdana"/>
        </w:rPr>
        <w:t xml:space="preserve">Begin at </w:t>
      </w:r>
      <w:proofErr w:type="spellStart"/>
      <w:r>
        <w:rPr>
          <w:rFonts w:ascii="Verdana" w:hAnsi="Verdana"/>
        </w:rPr>
        <w:t>WrightsLaw</w:t>
      </w:r>
      <w:proofErr w:type="spellEnd"/>
      <w:r>
        <w:rPr>
          <w:rFonts w:ascii="Verdana" w:hAnsi="Verdana"/>
        </w:rPr>
        <w:t xml:space="preserve"> and expand the resource found there via an extended Internet search for information about mediation.  Prepare a short PowerPoint or Prezi (located at </w:t>
      </w:r>
      <w:hyperlink r:id="rId13" w:history="1">
        <w:r>
          <w:rPr>
            <w:rStyle w:val="Hyperlink"/>
            <w:rFonts w:ascii="Verdana" w:hAnsi="Verdana"/>
          </w:rPr>
          <w:t>www.prezi.com</w:t>
        </w:r>
      </w:hyperlink>
      <w:r>
        <w:rPr>
          <w:rFonts w:ascii="Verdana" w:hAnsi="Verdana"/>
        </w:rPr>
        <w:t>) presentation to share with your classmates.  Be sure to cite the additional resources you use.</w:t>
      </w:r>
    </w:p>
    <w:p w:rsidR="00691386" w:rsidRDefault="00691386" w:rsidP="00691386">
      <w:pPr>
        <w:pStyle w:val="ListParagraph"/>
        <w:tabs>
          <w:tab w:val="left" w:pos="8010"/>
        </w:tabs>
        <w:rPr>
          <w:rFonts w:ascii="Verdana" w:hAnsi="Verdana"/>
        </w:rPr>
      </w:pPr>
      <w:hyperlink r:id="rId14" w:history="1">
        <w:r>
          <w:rPr>
            <w:rStyle w:val="Hyperlink"/>
            <w:rFonts w:ascii="Verdana" w:hAnsi="Verdana"/>
          </w:rPr>
          <w:t>http://www.wrightslaw.com/info/mediate.idea.htm</w:t>
        </w:r>
      </w:hyperlink>
    </w:p>
    <w:p w:rsidR="00691386" w:rsidRDefault="00691386" w:rsidP="00691386">
      <w:pPr>
        <w:pStyle w:val="ListParagraph"/>
        <w:tabs>
          <w:tab w:val="left" w:pos="8010"/>
        </w:tabs>
        <w:rPr>
          <w:rFonts w:ascii="Verdana" w:hAnsi="Verdana"/>
        </w:rPr>
      </w:pPr>
    </w:p>
    <w:p w:rsidR="00691386" w:rsidRDefault="00691386" w:rsidP="00691386">
      <w:pPr>
        <w:pStyle w:val="ListParagraph"/>
        <w:tabs>
          <w:tab w:val="left" w:pos="8010"/>
        </w:tabs>
        <w:rPr>
          <w:rFonts w:ascii="Verdana" w:hAnsi="Verdana"/>
        </w:rPr>
      </w:pPr>
      <w:r>
        <w:rPr>
          <w:rFonts w:ascii="Verdana" w:hAnsi="Verdana"/>
          <w:u w:val="single"/>
        </w:rPr>
        <w:t>Chapter 2 Learning Objective</w:t>
      </w:r>
      <w:r>
        <w:rPr>
          <w:rFonts w:ascii="Verdana" w:hAnsi="Verdana"/>
        </w:rPr>
        <w:t>: Summarize key components of IDEA 2004.</w:t>
      </w:r>
    </w:p>
    <w:p w:rsidR="00691386" w:rsidRDefault="00691386" w:rsidP="00691386">
      <w:pPr>
        <w:pStyle w:val="ListParagraph"/>
        <w:tabs>
          <w:tab w:val="left" w:pos="8010"/>
        </w:tabs>
        <w:rPr>
          <w:rFonts w:ascii="Verdana" w:hAnsi="Verdana"/>
        </w:rPr>
      </w:pPr>
    </w:p>
    <w:p w:rsidR="00691386" w:rsidRDefault="00691386" w:rsidP="00691386">
      <w:pPr>
        <w:pStyle w:val="ListParagraph"/>
        <w:tabs>
          <w:tab w:val="left" w:pos="8010"/>
        </w:tabs>
        <w:rPr>
          <w:rFonts w:ascii="Verdana" w:hAnsi="Verdana"/>
        </w:rPr>
      </w:pPr>
      <w:r>
        <w:rPr>
          <w:rFonts w:ascii="Verdana" w:hAnsi="Verdana"/>
          <w:u w:val="single"/>
        </w:rPr>
        <w:t>CEC Standard(s)</w:t>
      </w:r>
      <w:r>
        <w:rPr>
          <w:rFonts w:ascii="Verdana" w:hAnsi="Verdana"/>
        </w:rPr>
        <w:t>: Standard 6: Professional Learning and Ethical Practice</w:t>
      </w:r>
    </w:p>
    <w:p w:rsidR="00691386" w:rsidRDefault="00691386" w:rsidP="00691386">
      <w:pPr>
        <w:pStyle w:val="ListParagraph"/>
        <w:tabs>
          <w:tab w:val="left" w:pos="1440"/>
        </w:tabs>
        <w:rPr>
          <w:rFonts w:ascii="Verdana" w:hAnsi="Verdana"/>
        </w:rPr>
      </w:pPr>
      <w:r>
        <w:rPr>
          <w:rFonts w:ascii="Verdana" w:hAnsi="Verdana"/>
        </w:rPr>
        <w:tab/>
        <w:t>6.5: Beginning special education professionals advance the profession by engaging in activities such as advocacy and mentoring.</w:t>
      </w:r>
    </w:p>
    <w:p w:rsidR="00691386" w:rsidRDefault="00691386" w:rsidP="00691386">
      <w:pPr>
        <w:pStyle w:val="ListParagraph"/>
        <w:tabs>
          <w:tab w:val="left" w:pos="8010"/>
        </w:tabs>
        <w:rPr>
          <w:rFonts w:ascii="Verdana" w:hAnsi="Verdana"/>
        </w:rPr>
      </w:pPr>
    </w:p>
    <w:p w:rsidR="00691386" w:rsidRDefault="00691386" w:rsidP="00691386">
      <w:pPr>
        <w:pStyle w:val="ListParagraph"/>
        <w:spacing w:after="0"/>
        <w:rPr>
          <w:rFonts w:ascii="Verdana" w:hAnsi="Verdana"/>
        </w:rPr>
      </w:pPr>
      <w:r>
        <w:rPr>
          <w:rFonts w:ascii="Verdana" w:hAnsi="Verdana"/>
          <w:u w:val="single"/>
        </w:rPr>
        <w:t xml:space="preserve">PRAXIS II: Education of Exceptional Students: Core Content Knowledge </w:t>
      </w:r>
    </w:p>
    <w:p w:rsidR="00691386" w:rsidRDefault="00691386" w:rsidP="00691386">
      <w:pPr>
        <w:pStyle w:val="ListParagraph"/>
        <w:numPr>
          <w:ilvl w:val="0"/>
          <w:numId w:val="24"/>
        </w:numPr>
        <w:spacing w:after="0" w:line="276" w:lineRule="auto"/>
        <w:contextualSpacing/>
        <w:rPr>
          <w:rFonts w:ascii="Verdana" w:hAnsi="Verdana"/>
        </w:rPr>
      </w:pPr>
      <w:r>
        <w:rPr>
          <w:rFonts w:ascii="Verdana" w:hAnsi="Verdana"/>
        </w:rPr>
        <w:t>Topic II: Legal and Societal Issues</w:t>
      </w:r>
    </w:p>
    <w:p w:rsidR="00691386" w:rsidRDefault="00691386" w:rsidP="00691386">
      <w:pPr>
        <w:pStyle w:val="ListParagraph"/>
        <w:numPr>
          <w:ilvl w:val="1"/>
          <w:numId w:val="24"/>
        </w:numPr>
        <w:spacing w:after="0" w:line="276" w:lineRule="auto"/>
        <w:contextualSpacing/>
        <w:rPr>
          <w:rFonts w:ascii="Verdana" w:hAnsi="Verdana"/>
        </w:rPr>
      </w:pPr>
      <w:r>
        <w:rPr>
          <w:rFonts w:ascii="Verdana" w:hAnsi="Verdana"/>
        </w:rPr>
        <w:t>Federal laws and legal issues related to special education</w:t>
      </w:r>
    </w:p>
    <w:p w:rsidR="00691386" w:rsidRDefault="00691386" w:rsidP="00691386">
      <w:pPr>
        <w:pStyle w:val="ListParagraph"/>
        <w:numPr>
          <w:ilvl w:val="2"/>
          <w:numId w:val="22"/>
        </w:numPr>
        <w:spacing w:after="0" w:line="276" w:lineRule="auto"/>
        <w:ind w:left="4140"/>
        <w:contextualSpacing/>
        <w:rPr>
          <w:rFonts w:ascii="Verdana" w:hAnsi="Verdana"/>
        </w:rPr>
      </w:pPr>
      <w:r>
        <w:rPr>
          <w:rFonts w:ascii="Verdana" w:hAnsi="Verdana"/>
        </w:rPr>
        <w:t>IDEA 2004</w:t>
      </w:r>
    </w:p>
    <w:p w:rsidR="00691386" w:rsidRDefault="00691386" w:rsidP="00691386">
      <w:pPr>
        <w:pStyle w:val="ListParagraph"/>
        <w:spacing w:after="0"/>
        <w:ind w:left="3600"/>
        <w:rPr>
          <w:rFonts w:ascii="Verdana" w:hAnsi="Verdana"/>
        </w:rPr>
      </w:pPr>
    </w:p>
    <w:p w:rsidR="00691386" w:rsidRDefault="00691386" w:rsidP="00691386">
      <w:pPr>
        <w:pStyle w:val="ListParagraph"/>
        <w:numPr>
          <w:ilvl w:val="0"/>
          <w:numId w:val="21"/>
        </w:numPr>
        <w:tabs>
          <w:tab w:val="left" w:pos="8010"/>
        </w:tabs>
        <w:spacing w:after="200" w:line="276" w:lineRule="auto"/>
        <w:contextualSpacing/>
        <w:rPr>
          <w:rFonts w:ascii="Verdana" w:hAnsi="Verdana"/>
        </w:rPr>
      </w:pPr>
      <w:r>
        <w:rPr>
          <w:rFonts w:ascii="Verdana" w:hAnsi="Verdana"/>
        </w:rPr>
        <w:t xml:space="preserve">Go to </w:t>
      </w:r>
      <w:proofErr w:type="spellStart"/>
      <w:r>
        <w:rPr>
          <w:rFonts w:ascii="Verdana" w:hAnsi="Verdana"/>
        </w:rPr>
        <w:t>WrightsLaw</w:t>
      </w:r>
      <w:proofErr w:type="spellEnd"/>
      <w:r>
        <w:rPr>
          <w:rFonts w:ascii="Verdana" w:hAnsi="Verdana"/>
        </w:rPr>
        <w:t xml:space="preserve"> and develop a list of five things you would tell teachers-in-training about due process hearings.  Be specific and thorough in your explanations.</w:t>
      </w:r>
    </w:p>
    <w:p w:rsidR="00691386" w:rsidRDefault="00691386" w:rsidP="00691386">
      <w:pPr>
        <w:pStyle w:val="ListParagraph"/>
        <w:tabs>
          <w:tab w:val="left" w:pos="8010"/>
        </w:tabs>
        <w:rPr>
          <w:rFonts w:ascii="Verdana" w:hAnsi="Verdana"/>
        </w:rPr>
      </w:pPr>
      <w:hyperlink r:id="rId15" w:history="1">
        <w:r>
          <w:rPr>
            <w:rStyle w:val="Hyperlink"/>
            <w:rFonts w:ascii="Verdana" w:hAnsi="Verdana"/>
          </w:rPr>
          <w:t>http://www.wrightslaw.com/info/dp.index.htm</w:t>
        </w:r>
      </w:hyperlink>
    </w:p>
    <w:p w:rsidR="00691386" w:rsidRDefault="00691386" w:rsidP="00691386">
      <w:pPr>
        <w:pStyle w:val="ListParagraph"/>
        <w:tabs>
          <w:tab w:val="left" w:pos="8010"/>
        </w:tabs>
        <w:rPr>
          <w:rFonts w:ascii="Verdana" w:hAnsi="Verdana"/>
        </w:rPr>
      </w:pPr>
    </w:p>
    <w:p w:rsidR="00691386" w:rsidRDefault="00691386" w:rsidP="00691386">
      <w:pPr>
        <w:pStyle w:val="ListParagraph"/>
        <w:tabs>
          <w:tab w:val="left" w:pos="8010"/>
        </w:tabs>
        <w:rPr>
          <w:rFonts w:ascii="Verdana" w:hAnsi="Verdana"/>
        </w:rPr>
      </w:pPr>
      <w:r>
        <w:rPr>
          <w:rFonts w:ascii="Verdana" w:hAnsi="Verdana"/>
          <w:u w:val="single"/>
        </w:rPr>
        <w:t>Chapter 2 Learning Objective</w:t>
      </w:r>
      <w:r>
        <w:rPr>
          <w:rFonts w:ascii="Verdana" w:hAnsi="Verdana"/>
        </w:rPr>
        <w:t>: Summarize the key components of IDEA 2004.</w:t>
      </w:r>
    </w:p>
    <w:p w:rsidR="00691386" w:rsidRDefault="00691386" w:rsidP="00691386">
      <w:pPr>
        <w:pStyle w:val="ListParagraph"/>
        <w:tabs>
          <w:tab w:val="left" w:pos="8010"/>
        </w:tabs>
        <w:rPr>
          <w:rFonts w:ascii="Verdana" w:hAnsi="Verdana"/>
        </w:rPr>
      </w:pPr>
    </w:p>
    <w:p w:rsidR="00691386" w:rsidRDefault="00691386" w:rsidP="00691386">
      <w:pPr>
        <w:pStyle w:val="ListParagraph"/>
        <w:tabs>
          <w:tab w:val="left" w:pos="8010"/>
        </w:tabs>
        <w:rPr>
          <w:rFonts w:ascii="Verdana" w:hAnsi="Verdana"/>
        </w:rPr>
      </w:pPr>
      <w:r>
        <w:rPr>
          <w:rFonts w:ascii="Verdana" w:hAnsi="Verdana"/>
          <w:u w:val="single"/>
        </w:rPr>
        <w:t>CEC Standard(s)</w:t>
      </w:r>
      <w:r>
        <w:rPr>
          <w:rFonts w:ascii="Verdana" w:hAnsi="Verdana"/>
        </w:rPr>
        <w:t>: Standard 6: Professional Learning and Ethical Practice</w:t>
      </w:r>
    </w:p>
    <w:p w:rsidR="00691386" w:rsidRDefault="00691386" w:rsidP="00691386">
      <w:pPr>
        <w:pStyle w:val="ListParagraph"/>
        <w:tabs>
          <w:tab w:val="left" w:pos="1440"/>
          <w:tab w:val="left" w:pos="8010"/>
        </w:tabs>
        <w:rPr>
          <w:rFonts w:ascii="Verdana" w:hAnsi="Verdana"/>
        </w:rPr>
      </w:pPr>
      <w:r>
        <w:rPr>
          <w:rFonts w:ascii="Verdana" w:hAnsi="Verdana"/>
        </w:rPr>
        <w:tab/>
        <w:t xml:space="preserve">6.6: Beginning special education professionals provide guidance and direction to </w:t>
      </w:r>
      <w:proofErr w:type="spellStart"/>
      <w:r>
        <w:rPr>
          <w:rFonts w:ascii="Verdana" w:hAnsi="Verdana"/>
        </w:rPr>
        <w:t>paraeducators</w:t>
      </w:r>
      <w:proofErr w:type="spellEnd"/>
      <w:r>
        <w:rPr>
          <w:rFonts w:ascii="Verdana" w:hAnsi="Verdana"/>
        </w:rPr>
        <w:t>, tutors, and volunteers.</w:t>
      </w:r>
    </w:p>
    <w:p w:rsidR="00691386" w:rsidRDefault="00691386" w:rsidP="00691386">
      <w:pPr>
        <w:pStyle w:val="ListParagraph"/>
        <w:tabs>
          <w:tab w:val="left" w:pos="8010"/>
        </w:tabs>
        <w:rPr>
          <w:rFonts w:ascii="Verdana" w:hAnsi="Verdana"/>
        </w:rPr>
      </w:pPr>
    </w:p>
    <w:p w:rsidR="00691386" w:rsidRDefault="00691386" w:rsidP="00691386">
      <w:pPr>
        <w:pStyle w:val="ListParagraph"/>
        <w:spacing w:after="0"/>
        <w:rPr>
          <w:rFonts w:ascii="Verdana" w:hAnsi="Verdana"/>
        </w:rPr>
      </w:pPr>
      <w:r>
        <w:rPr>
          <w:rFonts w:ascii="Verdana" w:hAnsi="Verdana"/>
          <w:u w:val="single"/>
        </w:rPr>
        <w:t xml:space="preserve">PRAXIS II: Education of Exceptional Students: Core Content Knowledge </w:t>
      </w:r>
    </w:p>
    <w:p w:rsidR="00691386" w:rsidRDefault="00691386" w:rsidP="00691386">
      <w:pPr>
        <w:pStyle w:val="ListParagraph"/>
        <w:numPr>
          <w:ilvl w:val="0"/>
          <w:numId w:val="22"/>
        </w:numPr>
        <w:spacing w:after="0" w:line="276" w:lineRule="auto"/>
        <w:contextualSpacing/>
        <w:rPr>
          <w:rFonts w:ascii="Verdana" w:hAnsi="Verdana"/>
        </w:rPr>
      </w:pPr>
      <w:r>
        <w:rPr>
          <w:rFonts w:ascii="Verdana" w:hAnsi="Verdana"/>
        </w:rPr>
        <w:t>Topic III: Delivery of Services to Students with Disabilities</w:t>
      </w:r>
    </w:p>
    <w:p w:rsidR="00691386" w:rsidRDefault="00691386" w:rsidP="00691386">
      <w:pPr>
        <w:pStyle w:val="ListParagraph"/>
        <w:numPr>
          <w:ilvl w:val="0"/>
          <w:numId w:val="25"/>
        </w:numPr>
        <w:spacing w:after="0" w:line="276" w:lineRule="auto"/>
        <w:contextualSpacing/>
        <w:rPr>
          <w:rFonts w:ascii="Verdana" w:hAnsi="Verdana"/>
        </w:rPr>
      </w:pPr>
      <w:r>
        <w:rPr>
          <w:rFonts w:ascii="Verdana" w:hAnsi="Verdana"/>
        </w:rPr>
        <w:t>Professional roles</w:t>
      </w:r>
    </w:p>
    <w:p w:rsidR="00691386" w:rsidRDefault="00691386" w:rsidP="00691386">
      <w:pPr>
        <w:pStyle w:val="ListParagraph"/>
        <w:numPr>
          <w:ilvl w:val="3"/>
          <w:numId w:val="24"/>
        </w:numPr>
        <w:spacing w:after="0" w:line="276" w:lineRule="auto"/>
        <w:contextualSpacing/>
        <w:rPr>
          <w:rFonts w:ascii="Verdana" w:hAnsi="Verdana"/>
        </w:rPr>
      </w:pPr>
      <w:r>
        <w:rPr>
          <w:rFonts w:ascii="Verdana" w:hAnsi="Verdana"/>
        </w:rPr>
        <w:t>communicating with parents, guardians, and appropriate community collaborators</w:t>
      </w:r>
    </w:p>
    <w:p w:rsidR="00542CC3" w:rsidRPr="00A44E55" w:rsidRDefault="00542CC3" w:rsidP="00691386">
      <w:pPr>
        <w:pStyle w:val="Heading1"/>
      </w:pPr>
    </w:p>
    <w:sectPr w:rsidR="00542CC3" w:rsidRPr="00A44E55" w:rsidSect="00E14F09">
      <w:head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7BE" w:rsidRDefault="003E47BE">
      <w:r>
        <w:separator/>
      </w:r>
    </w:p>
  </w:endnote>
  <w:endnote w:type="continuationSeparator" w:id="0">
    <w:p w:rsidR="003E47BE" w:rsidRDefault="003E4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thold Akzidenz Grotesk">
    <w:altName w:val="Berthold Akzidenz Grotes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7BE" w:rsidRDefault="003E47BE">
      <w:r>
        <w:separator/>
      </w:r>
    </w:p>
  </w:footnote>
  <w:footnote w:type="continuationSeparator" w:id="0">
    <w:p w:rsidR="003E47BE" w:rsidRDefault="003E47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379" w:rsidRDefault="002E4379" w:rsidP="003E708D">
    <w:pPr>
      <w:pStyle w:val="Header"/>
      <w:jc w:val="right"/>
    </w:pPr>
    <w:r>
      <w:t>Student Resource</w:t>
    </w:r>
  </w:p>
  <w:p w:rsidR="003E47BE" w:rsidRDefault="003E47BE" w:rsidP="003E708D">
    <w:pPr>
      <w:pStyle w:val="Header"/>
      <w:jc w:val="right"/>
    </w:pPr>
    <w:proofErr w:type="spellStart"/>
    <w:r>
      <w:t>Gargiulo</w:t>
    </w:r>
    <w:proofErr w:type="spellEnd"/>
    <w:r>
      <w:t xml:space="preserve">, </w:t>
    </w:r>
    <w:r w:rsidRPr="003E47BE">
      <w:rPr>
        <w:i/>
      </w:rPr>
      <w:t>Special Education in Contemporary Society 6th Edition</w:t>
    </w:r>
  </w:p>
  <w:p w:rsidR="004762E3" w:rsidRPr="004762E3" w:rsidRDefault="004762E3" w:rsidP="003E708D">
    <w:pPr>
      <w:pStyle w:val="Header"/>
      <w:jc w:val="right"/>
    </w:pPr>
    <w:r>
      <w:t xml:space="preserve">SAGE Publishing, </w:t>
    </w:r>
    <w:r w:rsidR="003E47BE">
      <w:t>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7167CCB"/>
    <w:multiLevelType w:val="hybridMultilevel"/>
    <w:tmpl w:val="03CC073A"/>
    <w:lvl w:ilvl="0" w:tplc="3370D8C8">
      <w:start w:val="3"/>
      <w:numFmt w:val="upperLetter"/>
      <w:lvlText w:val="%1."/>
      <w:lvlJc w:val="left"/>
      <w:pPr>
        <w:ind w:left="3240" w:hanging="360"/>
      </w:p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>
      <w:start w:val="1"/>
      <w:numFmt w:val="lowerRoman"/>
      <w:lvlText w:val="%3."/>
      <w:lvlJc w:val="right"/>
      <w:pPr>
        <w:ind w:left="4680" w:hanging="180"/>
      </w:pPr>
    </w:lvl>
    <w:lvl w:ilvl="3" w:tplc="0409000F">
      <w:start w:val="1"/>
      <w:numFmt w:val="decimal"/>
      <w:lvlText w:val="%4."/>
      <w:lvlJc w:val="left"/>
      <w:pPr>
        <w:ind w:left="5400" w:hanging="360"/>
      </w:pPr>
    </w:lvl>
    <w:lvl w:ilvl="4" w:tplc="04090019">
      <w:start w:val="1"/>
      <w:numFmt w:val="lowerLetter"/>
      <w:lvlText w:val="%5."/>
      <w:lvlJc w:val="left"/>
      <w:pPr>
        <w:ind w:left="6120" w:hanging="360"/>
      </w:pPr>
    </w:lvl>
    <w:lvl w:ilvl="5" w:tplc="0409001B">
      <w:start w:val="1"/>
      <w:numFmt w:val="lowerRoman"/>
      <w:lvlText w:val="%6."/>
      <w:lvlJc w:val="right"/>
      <w:pPr>
        <w:ind w:left="6840" w:hanging="180"/>
      </w:pPr>
    </w:lvl>
    <w:lvl w:ilvl="6" w:tplc="0409000F">
      <w:start w:val="1"/>
      <w:numFmt w:val="decimal"/>
      <w:lvlText w:val="%7."/>
      <w:lvlJc w:val="left"/>
      <w:pPr>
        <w:ind w:left="7560" w:hanging="360"/>
      </w:pPr>
    </w:lvl>
    <w:lvl w:ilvl="7" w:tplc="04090019">
      <w:start w:val="1"/>
      <w:numFmt w:val="lowerLetter"/>
      <w:lvlText w:val="%8."/>
      <w:lvlJc w:val="left"/>
      <w:pPr>
        <w:ind w:left="8280" w:hanging="360"/>
      </w:pPr>
    </w:lvl>
    <w:lvl w:ilvl="8" w:tplc="0409001B">
      <w:start w:val="1"/>
      <w:numFmt w:val="lowerRoman"/>
      <w:lvlText w:val="%9."/>
      <w:lvlJc w:val="right"/>
      <w:pPr>
        <w:ind w:left="9000" w:hanging="180"/>
      </w:pPr>
    </w:lvl>
  </w:abstractNum>
  <w:abstractNum w:abstractNumId="5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B82906"/>
    <w:multiLevelType w:val="hybridMultilevel"/>
    <w:tmpl w:val="43B85F3A"/>
    <w:lvl w:ilvl="0" w:tplc="9D3A628E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90" w:hanging="360"/>
      </w:pPr>
    </w:lvl>
    <w:lvl w:ilvl="2" w:tplc="0409001B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">
    <w:nsid w:val="2BD07C49"/>
    <w:multiLevelType w:val="hybridMultilevel"/>
    <w:tmpl w:val="75246C3E"/>
    <w:lvl w:ilvl="0" w:tplc="0409000F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9">
    <w:nsid w:val="359A0546"/>
    <w:multiLevelType w:val="hybridMultilevel"/>
    <w:tmpl w:val="00B0C624"/>
    <w:lvl w:ilvl="0" w:tplc="A288D11E">
      <w:start w:val="3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0">
    <w:nsid w:val="38DE4C5F"/>
    <w:multiLevelType w:val="hybridMultilevel"/>
    <w:tmpl w:val="D028110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900C9898">
      <w:start w:val="1"/>
      <w:numFmt w:val="upperLetter"/>
      <w:lvlText w:val="%2."/>
      <w:lvlJc w:val="left"/>
      <w:pPr>
        <w:ind w:left="2880" w:hanging="360"/>
      </w:pPr>
      <w:rPr>
        <w:rFonts w:ascii="Verdana" w:eastAsiaTheme="minorHAnsi" w:hAnsi="Verdana" w:cstheme="minorBidi"/>
      </w:rPr>
    </w:lvl>
    <w:lvl w:ilvl="2" w:tplc="38B834A0">
      <w:start w:val="1"/>
      <w:numFmt w:val="decimal"/>
      <w:lvlText w:val="%3."/>
      <w:lvlJc w:val="left"/>
      <w:pPr>
        <w:ind w:left="3600" w:hanging="360"/>
      </w:pPr>
      <w:rPr>
        <w:rFonts w:ascii="Verdana" w:eastAsiaTheme="minorHAnsi" w:hAnsi="Verdana" w:cstheme="minorBidi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EE067B"/>
    <w:multiLevelType w:val="hybridMultilevel"/>
    <w:tmpl w:val="2B9EB8CE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3FAD7ED5"/>
    <w:multiLevelType w:val="hybridMultilevel"/>
    <w:tmpl w:val="C75CA26E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EC3652C6">
      <w:start w:val="1"/>
      <w:numFmt w:val="decimal"/>
      <w:lvlText w:val="%3."/>
      <w:lvlJc w:val="left"/>
      <w:pPr>
        <w:ind w:left="3240" w:hanging="360"/>
      </w:pPr>
      <w:rPr>
        <w:rFonts w:ascii="Verdana" w:eastAsiaTheme="minorHAnsi" w:hAnsi="Verdana" w:cs="Times New Roman"/>
      </w:rPr>
    </w:lvl>
    <w:lvl w:ilvl="3" w:tplc="303A7414">
      <w:start w:val="3"/>
      <w:numFmt w:val="lowerLetter"/>
      <w:lvlText w:val="%4."/>
      <w:lvlJc w:val="left"/>
      <w:pPr>
        <w:ind w:left="3960" w:hanging="360"/>
      </w:pPr>
      <w:rPr>
        <w:rFonts w:hint="default"/>
      </w:rPr>
    </w:lvl>
    <w:lvl w:ilvl="4" w:tplc="D4C2B278">
      <w:start w:val="3"/>
      <w:numFmt w:val="upperLetter"/>
      <w:lvlText w:val="%5."/>
      <w:lvlJc w:val="left"/>
      <w:pPr>
        <w:ind w:left="4680" w:hanging="360"/>
      </w:pPr>
      <w:rPr>
        <w:rFonts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409D00C6"/>
    <w:multiLevelType w:val="hybridMultilevel"/>
    <w:tmpl w:val="0DA604C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46B875EE">
      <w:start w:val="1"/>
      <w:numFmt w:val="upperLetter"/>
      <w:lvlText w:val="%2."/>
      <w:lvlJc w:val="left"/>
      <w:pPr>
        <w:ind w:left="3690" w:hanging="360"/>
      </w:pPr>
      <w:rPr>
        <w:rFonts w:ascii="Verdana" w:eastAsiaTheme="minorHAnsi" w:hAnsi="Verdana" w:cstheme="minorBidi"/>
      </w:rPr>
    </w:lvl>
    <w:lvl w:ilvl="2" w:tplc="0409001B">
      <w:start w:val="1"/>
      <w:numFmt w:val="lowerRoman"/>
      <w:lvlText w:val="%3."/>
      <w:lvlJc w:val="right"/>
      <w:pPr>
        <w:ind w:left="4320" w:hanging="180"/>
      </w:pPr>
    </w:lvl>
    <w:lvl w:ilvl="3" w:tplc="4758508E">
      <w:start w:val="3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5760" w:hanging="360"/>
      </w:pPr>
    </w:lvl>
    <w:lvl w:ilvl="5" w:tplc="0409001B">
      <w:start w:val="1"/>
      <w:numFmt w:val="lowerRoman"/>
      <w:lvlText w:val="%6."/>
      <w:lvlJc w:val="right"/>
      <w:pPr>
        <w:ind w:left="6480" w:hanging="180"/>
      </w:pPr>
    </w:lvl>
    <w:lvl w:ilvl="6" w:tplc="0409000F">
      <w:start w:val="1"/>
      <w:numFmt w:val="decimal"/>
      <w:lvlText w:val="%7."/>
      <w:lvlJc w:val="left"/>
      <w:pPr>
        <w:ind w:left="7200" w:hanging="360"/>
      </w:pPr>
    </w:lvl>
    <w:lvl w:ilvl="7" w:tplc="04090019">
      <w:start w:val="1"/>
      <w:numFmt w:val="lowerLetter"/>
      <w:lvlText w:val="%8."/>
      <w:lvlJc w:val="left"/>
      <w:pPr>
        <w:ind w:left="7920" w:hanging="360"/>
      </w:pPr>
    </w:lvl>
    <w:lvl w:ilvl="8" w:tplc="0409001B">
      <w:start w:val="1"/>
      <w:numFmt w:val="lowerRoman"/>
      <w:lvlText w:val="%9."/>
      <w:lvlJc w:val="right"/>
      <w:pPr>
        <w:ind w:left="8640" w:hanging="180"/>
      </w:pPr>
    </w:lvl>
  </w:abstractNum>
  <w:abstractNum w:abstractNumId="15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CD1691"/>
    <w:multiLevelType w:val="hybridMultilevel"/>
    <w:tmpl w:val="960CD828"/>
    <w:lvl w:ilvl="0" w:tplc="781E91C4">
      <w:start w:val="5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543417"/>
    <w:multiLevelType w:val="hybridMultilevel"/>
    <w:tmpl w:val="547A63FC"/>
    <w:lvl w:ilvl="0" w:tplc="04963F6A">
      <w:start w:val="5"/>
      <w:numFmt w:val="upperLetter"/>
      <w:lvlText w:val="%1."/>
      <w:lvlJc w:val="lef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>
      <w:start w:val="1"/>
      <w:numFmt w:val="lowerRoman"/>
      <w:lvlText w:val="%3."/>
      <w:lvlJc w:val="right"/>
      <w:pPr>
        <w:ind w:left="4320" w:hanging="180"/>
      </w:pPr>
    </w:lvl>
    <w:lvl w:ilvl="3" w:tplc="0409000F">
      <w:start w:val="1"/>
      <w:numFmt w:val="decimal"/>
      <w:lvlText w:val="%4."/>
      <w:lvlJc w:val="left"/>
      <w:pPr>
        <w:ind w:left="5040" w:hanging="360"/>
      </w:pPr>
    </w:lvl>
    <w:lvl w:ilvl="4" w:tplc="04090019">
      <w:start w:val="1"/>
      <w:numFmt w:val="lowerLetter"/>
      <w:lvlText w:val="%5."/>
      <w:lvlJc w:val="left"/>
      <w:pPr>
        <w:ind w:left="5760" w:hanging="360"/>
      </w:pPr>
    </w:lvl>
    <w:lvl w:ilvl="5" w:tplc="0409001B">
      <w:start w:val="1"/>
      <w:numFmt w:val="lowerRoman"/>
      <w:lvlText w:val="%6."/>
      <w:lvlJc w:val="right"/>
      <w:pPr>
        <w:ind w:left="6480" w:hanging="180"/>
      </w:pPr>
    </w:lvl>
    <w:lvl w:ilvl="6" w:tplc="0409000F">
      <w:start w:val="1"/>
      <w:numFmt w:val="decimal"/>
      <w:lvlText w:val="%7."/>
      <w:lvlJc w:val="left"/>
      <w:pPr>
        <w:ind w:left="7200" w:hanging="360"/>
      </w:pPr>
    </w:lvl>
    <w:lvl w:ilvl="7" w:tplc="04090019">
      <w:start w:val="1"/>
      <w:numFmt w:val="lowerLetter"/>
      <w:lvlText w:val="%8."/>
      <w:lvlJc w:val="left"/>
      <w:pPr>
        <w:ind w:left="7920" w:hanging="360"/>
      </w:pPr>
    </w:lvl>
    <w:lvl w:ilvl="8" w:tplc="0409001B">
      <w:start w:val="1"/>
      <w:numFmt w:val="lowerRoman"/>
      <w:lvlText w:val="%9."/>
      <w:lvlJc w:val="right"/>
      <w:pPr>
        <w:ind w:left="8640" w:hanging="180"/>
      </w:pPr>
    </w:lvl>
  </w:abstractNum>
  <w:abstractNum w:abstractNumId="19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2C22AE"/>
    <w:multiLevelType w:val="hybridMultilevel"/>
    <w:tmpl w:val="F238E3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081344"/>
    <w:multiLevelType w:val="hybridMultilevel"/>
    <w:tmpl w:val="D1A65C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2"/>
  </w:num>
  <w:num w:numId="3">
    <w:abstractNumId w:val="17"/>
  </w:num>
  <w:num w:numId="4">
    <w:abstractNumId w:val="11"/>
  </w:num>
  <w:num w:numId="5">
    <w:abstractNumId w:val="15"/>
  </w:num>
  <w:num w:numId="6">
    <w:abstractNumId w:val="5"/>
  </w:num>
  <w:num w:numId="7">
    <w:abstractNumId w:val="2"/>
  </w:num>
  <w:num w:numId="8">
    <w:abstractNumId w:val="1"/>
  </w:num>
  <w:num w:numId="9">
    <w:abstractNumId w:val="0"/>
  </w:num>
  <w:num w:numId="10">
    <w:abstractNumId w:val="3"/>
  </w:num>
  <w:num w:numId="11">
    <w:abstractNumId w:val="19"/>
  </w:num>
  <w:num w:numId="12">
    <w:abstractNumId w:val="20"/>
  </w:num>
  <w:num w:numId="13">
    <w:abstractNumId w:val="8"/>
  </w:num>
  <w:num w:numId="14">
    <w:abstractNumId w:val="13"/>
  </w:num>
  <w:num w:numId="15">
    <w:abstractNumId w:val="12"/>
  </w:num>
  <w:num w:numId="16">
    <w:abstractNumId w:val="16"/>
  </w:num>
  <w:num w:numId="17">
    <w:abstractNumId w:val="9"/>
  </w:num>
  <w:num w:numId="18">
    <w:abstractNumId w:val="23"/>
  </w:num>
  <w:num w:numId="19">
    <w:abstractNumId w:val="10"/>
  </w:num>
  <w:num w:numId="20">
    <w:abstractNumId w:val="7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7BE"/>
    <w:rsid w:val="00024CB8"/>
    <w:rsid w:val="00033437"/>
    <w:rsid w:val="000F388C"/>
    <w:rsid w:val="00185227"/>
    <w:rsid w:val="001B761C"/>
    <w:rsid w:val="001F7343"/>
    <w:rsid w:val="00227074"/>
    <w:rsid w:val="00272B2E"/>
    <w:rsid w:val="002D0F36"/>
    <w:rsid w:val="002E4379"/>
    <w:rsid w:val="00327683"/>
    <w:rsid w:val="00331370"/>
    <w:rsid w:val="00361935"/>
    <w:rsid w:val="00370467"/>
    <w:rsid w:val="00393EAF"/>
    <w:rsid w:val="003C4235"/>
    <w:rsid w:val="003E47BE"/>
    <w:rsid w:val="003E708D"/>
    <w:rsid w:val="003E7BF7"/>
    <w:rsid w:val="003F0E55"/>
    <w:rsid w:val="0041308D"/>
    <w:rsid w:val="00447C6A"/>
    <w:rsid w:val="004762E3"/>
    <w:rsid w:val="00486A8A"/>
    <w:rsid w:val="004B17D5"/>
    <w:rsid w:val="004C7FAF"/>
    <w:rsid w:val="00500B36"/>
    <w:rsid w:val="0053536D"/>
    <w:rsid w:val="00542CC3"/>
    <w:rsid w:val="005646CF"/>
    <w:rsid w:val="00582851"/>
    <w:rsid w:val="00593132"/>
    <w:rsid w:val="00616A17"/>
    <w:rsid w:val="006537C0"/>
    <w:rsid w:val="00661127"/>
    <w:rsid w:val="0067627F"/>
    <w:rsid w:val="00691386"/>
    <w:rsid w:val="006D1107"/>
    <w:rsid w:val="006E1D22"/>
    <w:rsid w:val="0072507A"/>
    <w:rsid w:val="007557A1"/>
    <w:rsid w:val="00761723"/>
    <w:rsid w:val="007B2823"/>
    <w:rsid w:val="00811EC9"/>
    <w:rsid w:val="00852986"/>
    <w:rsid w:val="00870008"/>
    <w:rsid w:val="00876836"/>
    <w:rsid w:val="0089725A"/>
    <w:rsid w:val="008978D0"/>
    <w:rsid w:val="008B339D"/>
    <w:rsid w:val="008C4617"/>
    <w:rsid w:val="008D029E"/>
    <w:rsid w:val="008E46E0"/>
    <w:rsid w:val="00956287"/>
    <w:rsid w:val="00963D40"/>
    <w:rsid w:val="00974AA9"/>
    <w:rsid w:val="009A40A6"/>
    <w:rsid w:val="009B2FE8"/>
    <w:rsid w:val="00A059F3"/>
    <w:rsid w:val="00A1465F"/>
    <w:rsid w:val="00A44E55"/>
    <w:rsid w:val="00A84C45"/>
    <w:rsid w:val="00AB42AC"/>
    <w:rsid w:val="00AD5452"/>
    <w:rsid w:val="00AD5E2E"/>
    <w:rsid w:val="00AF311C"/>
    <w:rsid w:val="00AF4F8B"/>
    <w:rsid w:val="00B164AA"/>
    <w:rsid w:val="00B31FED"/>
    <w:rsid w:val="00B36615"/>
    <w:rsid w:val="00B42E08"/>
    <w:rsid w:val="00B73564"/>
    <w:rsid w:val="00BB0C36"/>
    <w:rsid w:val="00C048E3"/>
    <w:rsid w:val="00C55F1A"/>
    <w:rsid w:val="00C6457F"/>
    <w:rsid w:val="00C8654C"/>
    <w:rsid w:val="00CB2339"/>
    <w:rsid w:val="00CD1179"/>
    <w:rsid w:val="00CF39F3"/>
    <w:rsid w:val="00CF5F08"/>
    <w:rsid w:val="00D33536"/>
    <w:rsid w:val="00D37AF2"/>
    <w:rsid w:val="00D46302"/>
    <w:rsid w:val="00D667AA"/>
    <w:rsid w:val="00D8701F"/>
    <w:rsid w:val="00DA246F"/>
    <w:rsid w:val="00E14F09"/>
    <w:rsid w:val="00E352E1"/>
    <w:rsid w:val="00E52712"/>
    <w:rsid w:val="00E74418"/>
    <w:rsid w:val="00EC67A7"/>
    <w:rsid w:val="00EC6AC2"/>
    <w:rsid w:val="00F4373D"/>
    <w:rsid w:val="00F54DB9"/>
    <w:rsid w:val="00F7153D"/>
    <w:rsid w:val="00F77A8F"/>
    <w:rsid w:val="00FE64DE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2CC3"/>
    <w:pPr>
      <w:spacing w:after="12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62E3"/>
    <w:pPr>
      <w:keepNext/>
      <w:keepLines/>
      <w:spacing w:before="48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B2339"/>
    <w:pPr>
      <w:keepNext/>
      <w:keepLines/>
      <w:spacing w:before="20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42CC3"/>
    <w:pPr>
      <w:tabs>
        <w:tab w:val="center" w:pos="4320"/>
        <w:tab w:val="right" w:pos="8640"/>
      </w:tabs>
      <w:spacing w:after="0"/>
    </w:pPr>
  </w:style>
  <w:style w:type="character" w:styleId="PageNumber">
    <w:name w:val="page number"/>
    <w:basedOn w:val="DefaultParagraphFont"/>
    <w:rsid w:val="003E708D"/>
  </w:style>
  <w:style w:type="paragraph" w:styleId="ListParagraph">
    <w:name w:val="List Paragraph"/>
    <w:basedOn w:val="Normal"/>
    <w:uiPriority w:val="34"/>
    <w:qFormat/>
    <w:rsid w:val="00542CC3"/>
    <w:pPr>
      <w:ind w:left="720"/>
    </w:pPr>
    <w:rPr>
      <w:rFonts w:eastAsia="Calibri"/>
      <w:szCs w:val="22"/>
    </w:rPr>
  </w:style>
  <w:style w:type="character" w:styleId="Hyperlink">
    <w:name w:val="Hyperlink"/>
    <w:uiPriority w:val="99"/>
    <w:unhideWhenUsed/>
    <w:rsid w:val="0022707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74418"/>
  </w:style>
  <w:style w:type="paragraph" w:customStyle="1" w:styleId="NumberedList">
    <w:name w:val="Numbered List"/>
    <w:basedOn w:val="Normal"/>
    <w:uiPriority w:val="99"/>
    <w:qFormat/>
    <w:rsid w:val="00542CC3"/>
    <w:pPr>
      <w:numPr>
        <w:numId w:val="11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542CC3"/>
    <w:pPr>
      <w:spacing w:before="120" w:after="0"/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rsid w:val="004762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762E3"/>
    <w:rPr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762E3"/>
    <w:pPr>
      <w:pBdr>
        <w:bottom w:val="single" w:sz="8" w:space="4" w:color="5B9BD5" w:themeColor="accent1"/>
      </w:pBdr>
      <w:spacing w:after="300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762E3"/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4762E3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rsid w:val="00CF3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39F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CB2339"/>
    <w:rPr>
      <w:rFonts w:eastAsiaTheme="majorEastAsia" w:cstheme="majorBidi"/>
      <w:b/>
      <w:bCs/>
      <w:color w:val="5B9BD5" w:themeColor="accent1"/>
      <w:sz w:val="26"/>
      <w:szCs w:val="26"/>
    </w:rPr>
  </w:style>
  <w:style w:type="paragraph" w:customStyle="1" w:styleId="BulletedList">
    <w:name w:val="Bulleted List"/>
    <w:basedOn w:val="Normal"/>
    <w:qFormat/>
    <w:rsid w:val="00542CC3"/>
    <w:pPr>
      <w:numPr>
        <w:numId w:val="12"/>
      </w:numPr>
    </w:pPr>
  </w:style>
  <w:style w:type="character" w:styleId="FollowedHyperlink">
    <w:name w:val="FollowedHyperlink"/>
    <w:basedOn w:val="DefaultParagraphFont"/>
    <w:uiPriority w:val="99"/>
    <w:unhideWhenUsed/>
    <w:rsid w:val="0089725A"/>
    <w:rPr>
      <w:color w:val="954F72" w:themeColor="followedHyperlink"/>
      <w:u w:val="single"/>
    </w:rPr>
  </w:style>
  <w:style w:type="paragraph" w:customStyle="1" w:styleId="Default">
    <w:name w:val="Default"/>
    <w:rsid w:val="0089725A"/>
    <w:pPr>
      <w:autoSpaceDE w:val="0"/>
      <w:autoSpaceDN w:val="0"/>
      <w:adjustRightInd w:val="0"/>
    </w:pPr>
    <w:rPr>
      <w:rFonts w:ascii="Berthold Akzidenz Grotesk" w:eastAsiaTheme="minorHAnsi" w:hAnsi="Berthold Akzidenz Grotesk" w:cs="Berthold Akzidenz Grotesk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2CC3"/>
    <w:pPr>
      <w:spacing w:after="12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62E3"/>
    <w:pPr>
      <w:keepNext/>
      <w:keepLines/>
      <w:spacing w:before="48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B2339"/>
    <w:pPr>
      <w:keepNext/>
      <w:keepLines/>
      <w:spacing w:before="20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42CC3"/>
    <w:pPr>
      <w:tabs>
        <w:tab w:val="center" w:pos="4320"/>
        <w:tab w:val="right" w:pos="8640"/>
      </w:tabs>
      <w:spacing w:after="0"/>
    </w:pPr>
  </w:style>
  <w:style w:type="character" w:styleId="PageNumber">
    <w:name w:val="page number"/>
    <w:basedOn w:val="DefaultParagraphFont"/>
    <w:rsid w:val="003E708D"/>
  </w:style>
  <w:style w:type="paragraph" w:styleId="ListParagraph">
    <w:name w:val="List Paragraph"/>
    <w:basedOn w:val="Normal"/>
    <w:uiPriority w:val="34"/>
    <w:qFormat/>
    <w:rsid w:val="00542CC3"/>
    <w:pPr>
      <w:ind w:left="720"/>
    </w:pPr>
    <w:rPr>
      <w:rFonts w:eastAsia="Calibri"/>
      <w:szCs w:val="22"/>
    </w:rPr>
  </w:style>
  <w:style w:type="character" w:styleId="Hyperlink">
    <w:name w:val="Hyperlink"/>
    <w:uiPriority w:val="99"/>
    <w:unhideWhenUsed/>
    <w:rsid w:val="0022707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74418"/>
  </w:style>
  <w:style w:type="paragraph" w:customStyle="1" w:styleId="NumberedList">
    <w:name w:val="Numbered List"/>
    <w:basedOn w:val="Normal"/>
    <w:uiPriority w:val="99"/>
    <w:qFormat/>
    <w:rsid w:val="00542CC3"/>
    <w:pPr>
      <w:numPr>
        <w:numId w:val="11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542CC3"/>
    <w:pPr>
      <w:spacing w:before="120" w:after="0"/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rsid w:val="004762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762E3"/>
    <w:rPr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762E3"/>
    <w:pPr>
      <w:pBdr>
        <w:bottom w:val="single" w:sz="8" w:space="4" w:color="5B9BD5" w:themeColor="accent1"/>
      </w:pBdr>
      <w:spacing w:after="300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762E3"/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4762E3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rsid w:val="00CF3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39F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CB2339"/>
    <w:rPr>
      <w:rFonts w:eastAsiaTheme="majorEastAsia" w:cstheme="majorBidi"/>
      <w:b/>
      <w:bCs/>
      <w:color w:val="5B9BD5" w:themeColor="accent1"/>
      <w:sz w:val="26"/>
      <w:szCs w:val="26"/>
    </w:rPr>
  </w:style>
  <w:style w:type="paragraph" w:customStyle="1" w:styleId="BulletedList">
    <w:name w:val="Bulleted List"/>
    <w:basedOn w:val="Normal"/>
    <w:qFormat/>
    <w:rsid w:val="00542CC3"/>
    <w:pPr>
      <w:numPr>
        <w:numId w:val="12"/>
      </w:numPr>
    </w:pPr>
  </w:style>
  <w:style w:type="character" w:styleId="FollowedHyperlink">
    <w:name w:val="FollowedHyperlink"/>
    <w:basedOn w:val="DefaultParagraphFont"/>
    <w:uiPriority w:val="99"/>
    <w:unhideWhenUsed/>
    <w:rsid w:val="0089725A"/>
    <w:rPr>
      <w:color w:val="954F72" w:themeColor="followedHyperlink"/>
      <w:u w:val="single"/>
    </w:rPr>
  </w:style>
  <w:style w:type="paragraph" w:customStyle="1" w:styleId="Default">
    <w:name w:val="Default"/>
    <w:rsid w:val="0089725A"/>
    <w:pPr>
      <w:autoSpaceDE w:val="0"/>
      <w:autoSpaceDN w:val="0"/>
      <w:adjustRightInd w:val="0"/>
    </w:pPr>
    <w:rPr>
      <w:rFonts w:ascii="Berthold Akzidenz Grotesk" w:eastAsiaTheme="minorHAnsi" w:hAnsi="Berthold Akzidenz Grotesk" w:cs="Berthold Akzidenz Grotesk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9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rezi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nfb.or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daamerical.org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wrightslaw.com/info/dp.index.htm" TargetMode="External"/><Relationship Id="rId10" Type="http://schemas.openxmlformats.org/officeDocument/2006/relationships/hyperlink" Target="http://www.cec.sped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wrightslaw.com/law/art/dougc.hawaii.pwanalysis.htm" TargetMode="External"/><Relationship Id="rId14" Type="http://schemas.openxmlformats.org/officeDocument/2006/relationships/hyperlink" Target="http://www.wrightslaw.com/info/mediate.idea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B5E4FF-B9E1-44E6-993A-6968714DA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429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Coastal Carolina University</Company>
  <LinksUpToDate>false</LinksUpToDate>
  <CharactersWithSpaces>3654</CharactersWithSpaces>
  <SharedDoc>false</SharedDoc>
  <HLinks>
    <vt:vector size="6" baseType="variant">
      <vt:variant>
        <vt:i4>2556018</vt:i4>
      </vt:variant>
      <vt:variant>
        <vt:i4>0</vt:i4>
      </vt:variant>
      <vt:variant>
        <vt:i4>0</vt:i4>
      </vt:variant>
      <vt:variant>
        <vt:i4>5</vt:i4>
      </vt:variant>
      <vt:variant>
        <vt:lpwstr>http://www.newsweek.com/suspicions-and-spies-silicon-valley-109827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Carabes, Alan</dc:creator>
  <cp:lastModifiedBy>Carabes, Alan</cp:lastModifiedBy>
  <cp:revision>3</cp:revision>
  <dcterms:created xsi:type="dcterms:W3CDTF">2016-12-29T01:43:00Z</dcterms:created>
  <dcterms:modified xsi:type="dcterms:W3CDTF">2016-12-29T01:47:00Z</dcterms:modified>
</cp:coreProperties>
</file>