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6A" w:rsidRDefault="002E4379" w:rsidP="00447C6A">
      <w:pPr>
        <w:pStyle w:val="Title"/>
      </w:pPr>
      <w:r>
        <w:t>Web Exercise</w:t>
      </w:r>
    </w:p>
    <w:p w:rsidR="00447C6A" w:rsidRPr="00D57851" w:rsidRDefault="00447C6A" w:rsidP="00447C6A">
      <w:pPr>
        <w:pStyle w:val="Heading1"/>
      </w:pPr>
      <w:r w:rsidRPr="00D57851">
        <w:t>Chapter 1</w:t>
      </w:r>
      <w:r>
        <w:t>: Special Education in Context: People, Concepts, and Perspectives</w:t>
      </w:r>
    </w:p>
    <w:p w:rsidR="00447C6A" w:rsidRPr="00D57851" w:rsidRDefault="00447C6A" w:rsidP="00447C6A">
      <w:pPr>
        <w:spacing w:after="0"/>
        <w:contextualSpacing/>
        <w:rPr>
          <w:rFonts w:ascii="Verdana" w:hAnsi="Verdana"/>
          <w:sz w:val="22"/>
          <w:szCs w:val="22"/>
        </w:rPr>
      </w:pPr>
    </w:p>
    <w:p w:rsidR="0089725A" w:rsidRPr="007C73B9" w:rsidRDefault="0089725A" w:rsidP="0089725A">
      <w:pPr>
        <w:pStyle w:val="ListParagraph"/>
        <w:numPr>
          <w:ilvl w:val="0"/>
          <w:numId w:val="18"/>
        </w:numPr>
        <w:spacing w:after="0"/>
        <w:contextualSpacing/>
        <w:rPr>
          <w:rFonts w:ascii="Verdana" w:hAnsi="Verdana"/>
        </w:rPr>
      </w:pPr>
      <w:r w:rsidRPr="007C73B9">
        <w:rPr>
          <w:rFonts w:ascii="Verdana" w:hAnsi="Verdana"/>
        </w:rPr>
        <w:t>Research the three brain networks that form the basis for Universal Design for Learning.  Explain how each of the networks provides teachers a set of principles for curriculum development and accompanying pedagogy that give all individuals equal opportunities to learn.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  <w:hyperlink r:id="rId9" w:history="1">
        <w:r w:rsidRPr="007C73B9">
          <w:rPr>
            <w:rStyle w:val="Hyperlink"/>
            <w:rFonts w:ascii="Verdana" w:hAnsi="Verdana"/>
          </w:rPr>
          <w:t>www.cast.org/udl</w:t>
        </w:r>
      </w:hyperlink>
      <w:r w:rsidRPr="007C73B9">
        <w:rPr>
          <w:rFonts w:ascii="Verdana" w:hAnsi="Verdana"/>
        </w:rPr>
        <w:t xml:space="preserve"> 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  <w:bookmarkStart w:id="0" w:name="_GoBack"/>
      <w:bookmarkEnd w:id="0"/>
    </w:p>
    <w:p w:rsidR="0089725A" w:rsidRPr="007C73B9" w:rsidRDefault="0089725A" w:rsidP="0089725A">
      <w:pPr>
        <w:spacing w:after="0"/>
        <w:ind w:left="720"/>
        <w:rPr>
          <w:rFonts w:ascii="Verdana" w:hAnsi="Verdana"/>
        </w:rPr>
      </w:pPr>
      <w:r w:rsidRPr="007C73B9">
        <w:rPr>
          <w:rFonts w:ascii="Verdana" w:hAnsi="Verdana"/>
          <w:u w:val="single"/>
        </w:rPr>
        <w:t>Chapter 1 Learning Objective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Identify key dime</w:t>
      </w:r>
      <w:r>
        <w:rPr>
          <w:rFonts w:ascii="Verdana" w:hAnsi="Verdana"/>
        </w:rPr>
        <w:t xml:space="preserve">nsions of universal design for </w:t>
      </w:r>
      <w:r>
        <w:rPr>
          <w:rFonts w:ascii="Verdana" w:hAnsi="Verdana"/>
        </w:rPr>
        <w:t>learning.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spacing w:after="0"/>
        <w:rPr>
          <w:rFonts w:ascii="Verdana" w:hAnsi="Verdana"/>
        </w:rPr>
      </w:pPr>
      <w:r w:rsidRPr="007C73B9">
        <w:rPr>
          <w:rFonts w:ascii="Verdana" w:hAnsi="Verdana"/>
        </w:rPr>
        <w:tab/>
      </w:r>
      <w:r w:rsidRPr="007C73B9">
        <w:rPr>
          <w:rFonts w:ascii="Verdana" w:hAnsi="Verdana"/>
          <w:u w:val="single"/>
        </w:rPr>
        <w:t>CEC Standard(s)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Standard 5: Instructional Planning and Strategies</w:t>
      </w:r>
    </w:p>
    <w:p w:rsidR="0089725A" w:rsidRPr="007C73B9" w:rsidRDefault="0089725A" w:rsidP="0089725A">
      <w:pPr>
        <w:spacing w:after="0"/>
        <w:ind w:left="720" w:firstLine="720"/>
        <w:rPr>
          <w:rFonts w:ascii="Verdana" w:hAnsi="Verdana"/>
        </w:rPr>
      </w:pPr>
      <w:r>
        <w:rPr>
          <w:rFonts w:ascii="Verdana" w:hAnsi="Verdana"/>
        </w:rPr>
        <w:t>5.0: Beginning special education professi</w:t>
      </w:r>
      <w:r>
        <w:rPr>
          <w:rFonts w:ascii="Verdana" w:hAnsi="Verdana"/>
        </w:rPr>
        <w:t xml:space="preserve">onals select, adapt, and use a </w:t>
      </w:r>
      <w:r>
        <w:rPr>
          <w:rFonts w:ascii="Verdana" w:hAnsi="Verdana"/>
        </w:rPr>
        <w:t>repertoire of evidence-based instructional str</w:t>
      </w:r>
      <w:r>
        <w:rPr>
          <w:rFonts w:ascii="Verdana" w:hAnsi="Verdana"/>
        </w:rPr>
        <w:t xml:space="preserve">ategies to advance learning of </w:t>
      </w:r>
      <w:r>
        <w:rPr>
          <w:rFonts w:ascii="Verdana" w:hAnsi="Verdana"/>
        </w:rPr>
        <w:t>individuals with exceptionalities.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89725A" w:rsidRDefault="0089725A" w:rsidP="0089725A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I: Understanding Exceptionalities</w:t>
      </w:r>
    </w:p>
    <w:p w:rsidR="0089725A" w:rsidRDefault="0089725A" w:rsidP="0089725A">
      <w:pPr>
        <w:pStyle w:val="ListParagraph"/>
        <w:numPr>
          <w:ilvl w:val="1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Human development and behavior as related to students with disabilities</w:t>
      </w:r>
    </w:p>
    <w:p w:rsidR="0089725A" w:rsidRPr="004418D5" w:rsidRDefault="0089725A" w:rsidP="0089725A">
      <w:pPr>
        <w:pStyle w:val="ListParagraph"/>
        <w:numPr>
          <w:ilvl w:val="2"/>
          <w:numId w:val="19"/>
        </w:numPr>
        <w:spacing w:after="0" w:line="276" w:lineRule="auto"/>
        <w:contextualSpacing/>
        <w:rPr>
          <w:rFonts w:ascii="Verdana" w:hAnsi="Verdana"/>
        </w:rPr>
      </w:pPr>
      <w:r w:rsidRPr="004418D5">
        <w:rPr>
          <w:rFonts w:ascii="Verdana" w:hAnsi="Verdana"/>
        </w:rPr>
        <w:t>social and emotional development and behavior</w:t>
      </w:r>
    </w:p>
    <w:p w:rsidR="0089725A" w:rsidRDefault="0089725A" w:rsidP="0089725A">
      <w:pPr>
        <w:pStyle w:val="ListParagraph"/>
        <w:numPr>
          <w:ilvl w:val="2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language development and behavior</w:t>
      </w:r>
    </w:p>
    <w:p w:rsidR="0089725A" w:rsidRDefault="0089725A" w:rsidP="0089725A">
      <w:pPr>
        <w:pStyle w:val="ListParagraph"/>
        <w:numPr>
          <w:ilvl w:val="2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cognition</w:t>
      </w:r>
    </w:p>
    <w:p w:rsidR="0089725A" w:rsidRPr="00A614B1" w:rsidRDefault="0089725A" w:rsidP="0089725A">
      <w:pPr>
        <w:pStyle w:val="ListParagraph"/>
        <w:numPr>
          <w:ilvl w:val="2"/>
          <w:numId w:val="19"/>
        </w:numPr>
        <w:spacing w:after="0"/>
        <w:contextualSpacing/>
        <w:rPr>
          <w:rFonts w:ascii="Verdana" w:hAnsi="Verdana"/>
        </w:rPr>
      </w:pPr>
      <w:r w:rsidRPr="00A614B1">
        <w:rPr>
          <w:rFonts w:ascii="Verdana" w:hAnsi="Verdana"/>
        </w:rPr>
        <w:t>physical development, including motor and sensory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</w:p>
    <w:p w:rsidR="0089725A" w:rsidRPr="007C73B9" w:rsidRDefault="0089725A" w:rsidP="0089725A">
      <w:pPr>
        <w:pStyle w:val="ListParagraph"/>
        <w:numPr>
          <w:ilvl w:val="0"/>
          <w:numId w:val="18"/>
        </w:numPr>
        <w:spacing w:after="0"/>
        <w:contextualSpacing/>
        <w:rPr>
          <w:rFonts w:ascii="Verdana" w:hAnsi="Verdana"/>
        </w:rPr>
      </w:pPr>
      <w:r w:rsidRPr="007C73B9">
        <w:rPr>
          <w:rFonts w:ascii="Verdana" w:hAnsi="Verdana"/>
        </w:rPr>
        <w:t>Visit the websites listed below to research the concept of people first language.  Discuss the justification for the use of people first language.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  <w:hyperlink r:id="rId10" w:history="1">
        <w:r w:rsidRPr="007C73B9">
          <w:rPr>
            <w:rStyle w:val="Hyperlink"/>
            <w:rFonts w:ascii="Verdana" w:hAnsi="Verdana"/>
          </w:rPr>
          <w:t>www.disabilityisnatural.com/explore/people-first-language</w:t>
        </w:r>
      </w:hyperlink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  <w:hyperlink r:id="rId11" w:history="1">
        <w:r w:rsidRPr="007C73B9">
          <w:rPr>
            <w:rStyle w:val="Hyperlink"/>
            <w:rFonts w:ascii="Verdana" w:hAnsi="Verdana"/>
          </w:rPr>
          <w:t>www.thearc.org/who-we-are/history</w:t>
        </w:r>
      </w:hyperlink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</w:p>
    <w:p w:rsidR="0089725A" w:rsidRPr="007C73B9" w:rsidRDefault="0089725A" w:rsidP="0089725A">
      <w:pPr>
        <w:spacing w:after="0"/>
        <w:rPr>
          <w:rFonts w:ascii="Verdana" w:hAnsi="Verdana"/>
        </w:rPr>
      </w:pPr>
      <w:r w:rsidRPr="007C73B9">
        <w:rPr>
          <w:rFonts w:ascii="Verdana" w:hAnsi="Verdana"/>
        </w:rPr>
        <w:tab/>
      </w:r>
      <w:r w:rsidRPr="007C73B9">
        <w:rPr>
          <w:rFonts w:ascii="Verdana" w:hAnsi="Verdana"/>
          <w:u w:val="single"/>
        </w:rPr>
        <w:t>Chapter 1 Learning Objective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Describe the histor</w:t>
      </w:r>
      <w:r>
        <w:rPr>
          <w:rFonts w:ascii="Verdana" w:hAnsi="Verdana"/>
        </w:rPr>
        <w:t xml:space="preserve">ical evolution of services for children and adults with </w:t>
      </w:r>
      <w:r>
        <w:rPr>
          <w:rFonts w:ascii="Verdana" w:hAnsi="Verdana"/>
        </w:rPr>
        <w:t>disabilities.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spacing w:after="0"/>
        <w:rPr>
          <w:rFonts w:ascii="Verdana" w:hAnsi="Verdana"/>
        </w:rPr>
      </w:pPr>
      <w:r w:rsidRPr="007C73B9">
        <w:rPr>
          <w:rFonts w:ascii="Verdana" w:hAnsi="Verdana"/>
        </w:rPr>
        <w:lastRenderedPageBreak/>
        <w:tab/>
      </w:r>
      <w:r w:rsidRPr="007C73B9">
        <w:rPr>
          <w:rFonts w:ascii="Verdana" w:hAnsi="Verdana"/>
          <w:u w:val="single"/>
        </w:rPr>
        <w:t>CEC Standard(s)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Standard 6: Professional Learning and Ethical Practice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6.1: Beginning special education professi</w:t>
      </w:r>
      <w:r>
        <w:rPr>
          <w:rFonts w:ascii="Verdana" w:hAnsi="Verdana"/>
        </w:rPr>
        <w:t xml:space="preserve">onals use professional Ethical </w:t>
      </w:r>
      <w:r>
        <w:rPr>
          <w:rFonts w:ascii="Verdana" w:hAnsi="Verdana"/>
        </w:rPr>
        <w:t>Practices and Professional Practice Standards to guide their practice.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89725A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89725A" w:rsidRDefault="0089725A" w:rsidP="0089725A">
      <w:pPr>
        <w:pStyle w:val="ListParagraph"/>
        <w:numPr>
          <w:ilvl w:val="0"/>
          <w:numId w:val="19"/>
        </w:numPr>
        <w:spacing w:after="0" w:line="276" w:lineRule="auto"/>
        <w:contextualSpacing/>
        <w:rPr>
          <w:rFonts w:ascii="Verdana" w:hAnsi="Verdana"/>
        </w:rPr>
      </w:pPr>
      <w:r>
        <w:rPr>
          <w:rFonts w:ascii="Verdana" w:hAnsi="Verdana"/>
        </w:rPr>
        <w:t>Topic II: Legal and Societal Issues</w:t>
      </w:r>
      <w:r w:rsidRPr="007C73B9">
        <w:rPr>
          <w:rFonts w:ascii="Verdana" w:hAnsi="Verdana"/>
        </w:rPr>
        <w:tab/>
      </w:r>
    </w:p>
    <w:p w:rsidR="0089725A" w:rsidRPr="00392C72" w:rsidRDefault="0089725A" w:rsidP="0089725A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Verdana" w:hAnsi="Verdana"/>
        </w:rPr>
      </w:pPr>
      <w:r w:rsidRPr="00392C72">
        <w:rPr>
          <w:rFonts w:ascii="Verdana" w:hAnsi="Verdana"/>
        </w:rPr>
        <w:t>The school’s connections with the families, prospective and actual employers, and communities of students with disabilities; for example:</w:t>
      </w:r>
    </w:p>
    <w:p w:rsidR="0089725A" w:rsidRPr="00392C72" w:rsidRDefault="0089725A" w:rsidP="0089725A">
      <w:pPr>
        <w:spacing w:after="0"/>
        <w:ind w:left="4050"/>
        <w:rPr>
          <w:rFonts w:ascii="Verdana" w:hAnsi="Verdana"/>
        </w:rPr>
      </w:pPr>
      <w:r>
        <w:rPr>
          <w:rFonts w:ascii="Verdana" w:hAnsi="Verdana"/>
        </w:rPr>
        <w:t xml:space="preserve">3. </w:t>
      </w:r>
      <w:proofErr w:type="gramStart"/>
      <w:r w:rsidRPr="00392C72">
        <w:rPr>
          <w:rFonts w:ascii="Verdana" w:hAnsi="Verdana"/>
        </w:rPr>
        <w:t>public</w:t>
      </w:r>
      <w:proofErr w:type="gramEnd"/>
      <w:r w:rsidRPr="00392C72">
        <w:rPr>
          <w:rFonts w:ascii="Verdana" w:hAnsi="Verdana"/>
        </w:rPr>
        <w:t xml:space="preserve"> attitudes toward individuals with disabilities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</w:p>
    <w:p w:rsidR="0089725A" w:rsidRPr="007C73B9" w:rsidRDefault="0089725A" w:rsidP="0089725A">
      <w:pPr>
        <w:pStyle w:val="ListParagraph"/>
        <w:numPr>
          <w:ilvl w:val="0"/>
          <w:numId w:val="18"/>
        </w:numPr>
        <w:spacing w:after="0"/>
        <w:contextualSpacing/>
        <w:rPr>
          <w:rFonts w:ascii="Verdana" w:hAnsi="Verdana"/>
        </w:rPr>
      </w:pPr>
      <w:r w:rsidRPr="007C73B9">
        <w:rPr>
          <w:rFonts w:ascii="Verdana" w:hAnsi="Verdana"/>
        </w:rPr>
        <w:t>Research the importance of transitioning for students with disabilities at the secondary level.  Explain also the IDEA 2004 mandates regarding transition services.</w:t>
      </w:r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  <w:hyperlink r:id="rId12" w:history="1">
        <w:r w:rsidRPr="007C73B9">
          <w:rPr>
            <w:rStyle w:val="Hyperlink"/>
            <w:rFonts w:ascii="Verdana" w:hAnsi="Verdana"/>
          </w:rPr>
          <w:t>www.wrightslaw.com</w:t>
        </w:r>
      </w:hyperlink>
    </w:p>
    <w:p w:rsidR="0089725A" w:rsidRPr="007C73B9" w:rsidRDefault="0089725A" w:rsidP="0089725A">
      <w:pPr>
        <w:pStyle w:val="ListParagraph"/>
        <w:spacing w:after="0"/>
        <w:rPr>
          <w:rFonts w:ascii="Verdana" w:hAnsi="Verdana"/>
        </w:rPr>
      </w:pPr>
    </w:p>
    <w:p w:rsidR="0089725A" w:rsidRPr="007C73B9" w:rsidRDefault="0089725A" w:rsidP="0089725A">
      <w:pPr>
        <w:spacing w:after="0"/>
        <w:rPr>
          <w:rFonts w:ascii="Verdana" w:hAnsi="Verdana"/>
        </w:rPr>
      </w:pPr>
      <w:r w:rsidRPr="007C73B9">
        <w:rPr>
          <w:rFonts w:ascii="Verdana" w:hAnsi="Verdana"/>
        </w:rPr>
        <w:tab/>
      </w:r>
      <w:r w:rsidRPr="007C73B9">
        <w:rPr>
          <w:rFonts w:ascii="Verdana" w:hAnsi="Verdana"/>
          <w:u w:val="single"/>
        </w:rPr>
        <w:t>Chapter 1 Learning Objective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Explain services typically available to </w:t>
      </w:r>
      <w:r>
        <w:rPr>
          <w:rFonts w:ascii="Verdana" w:hAnsi="Verdana"/>
        </w:rPr>
        <w:tab/>
        <w:t>individuals with disabilities.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spacing w:after="0"/>
        <w:rPr>
          <w:rFonts w:ascii="Verdana" w:hAnsi="Verdana"/>
        </w:rPr>
      </w:pPr>
      <w:r w:rsidRPr="007C73B9">
        <w:rPr>
          <w:rFonts w:ascii="Verdana" w:hAnsi="Verdana"/>
        </w:rPr>
        <w:tab/>
      </w:r>
      <w:r w:rsidRPr="007C73B9">
        <w:rPr>
          <w:rFonts w:ascii="Verdana" w:hAnsi="Verdana"/>
          <w:u w:val="single"/>
        </w:rPr>
        <w:t>CEC Standard(s)</w:t>
      </w:r>
      <w:r w:rsidRPr="007C73B9">
        <w:rPr>
          <w:rFonts w:ascii="Verdana" w:hAnsi="Verdana"/>
        </w:rPr>
        <w:t>:</w:t>
      </w:r>
      <w:r>
        <w:rPr>
          <w:rFonts w:ascii="Verdana" w:hAnsi="Verdana"/>
        </w:rPr>
        <w:t xml:space="preserve"> Standard 5: Instructional Planning and Strategies</w:t>
      </w:r>
    </w:p>
    <w:p w:rsidR="0089725A" w:rsidRPr="007C73B9" w:rsidRDefault="0089725A" w:rsidP="0089725A">
      <w:pPr>
        <w:spacing w:after="0"/>
        <w:ind w:left="720" w:firstLine="720"/>
        <w:rPr>
          <w:rFonts w:ascii="Verdana" w:hAnsi="Verdana"/>
        </w:rPr>
      </w:pPr>
      <w:r>
        <w:rPr>
          <w:rFonts w:ascii="Verdana" w:hAnsi="Verdana"/>
        </w:rPr>
        <w:t xml:space="preserve">5.5: Beginning special education professionals develop and implement </w:t>
      </w:r>
      <w:r>
        <w:rPr>
          <w:rFonts w:ascii="Verdana" w:hAnsi="Verdana"/>
        </w:rPr>
        <w:tab/>
        <w:t>a variety of education and transition plans fo</w:t>
      </w:r>
      <w:r>
        <w:rPr>
          <w:rFonts w:ascii="Verdana" w:hAnsi="Verdana"/>
        </w:rPr>
        <w:t xml:space="preserve">r individuals with </w:t>
      </w:r>
      <w:r>
        <w:rPr>
          <w:rFonts w:ascii="Verdana" w:hAnsi="Verdana"/>
        </w:rPr>
        <w:t>exceptionalities across a wide range of s</w:t>
      </w:r>
      <w:r>
        <w:rPr>
          <w:rFonts w:ascii="Verdana" w:hAnsi="Verdana"/>
        </w:rPr>
        <w:t xml:space="preserve">ettings and different learning </w:t>
      </w:r>
      <w:r>
        <w:rPr>
          <w:rFonts w:ascii="Verdana" w:hAnsi="Verdana"/>
        </w:rPr>
        <w:t>experiences in collaboration with individuals, families, and teams.</w:t>
      </w:r>
    </w:p>
    <w:p w:rsidR="0089725A" w:rsidRPr="007C73B9" w:rsidRDefault="0089725A" w:rsidP="0089725A">
      <w:pPr>
        <w:spacing w:after="0"/>
        <w:rPr>
          <w:rFonts w:ascii="Verdana" w:hAnsi="Verdana"/>
        </w:rPr>
      </w:pPr>
    </w:p>
    <w:p w:rsidR="0089725A" w:rsidRDefault="0089725A" w:rsidP="0089725A">
      <w:pPr>
        <w:pStyle w:val="ListParagraph"/>
        <w:spacing w:after="0"/>
        <w:rPr>
          <w:rFonts w:ascii="Verdana" w:hAnsi="Verdana"/>
        </w:rPr>
      </w:pPr>
      <w:r>
        <w:rPr>
          <w:rFonts w:ascii="Verdana" w:hAnsi="Verdana"/>
          <w:u w:val="single"/>
        </w:rPr>
        <w:t xml:space="preserve">PRAXIS II: Education of Exceptional Students: Core Content Knowledge </w:t>
      </w:r>
    </w:p>
    <w:p w:rsidR="0089725A" w:rsidRPr="00392C72" w:rsidRDefault="0089725A" w:rsidP="0089725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392C72">
        <w:rPr>
          <w:rFonts w:ascii="Verdana" w:hAnsi="Verdana"/>
          <w:sz w:val="22"/>
          <w:szCs w:val="22"/>
        </w:rPr>
        <w:t>Topic II: Legal and Societal Issues</w:t>
      </w:r>
    </w:p>
    <w:p w:rsidR="0089725A" w:rsidRPr="00392C72" w:rsidRDefault="0089725A" w:rsidP="0089725A">
      <w:pPr>
        <w:pStyle w:val="ListParagraph"/>
        <w:numPr>
          <w:ilvl w:val="1"/>
          <w:numId w:val="19"/>
        </w:numPr>
        <w:spacing w:after="0"/>
        <w:contextualSpacing/>
        <w:rPr>
          <w:rFonts w:ascii="Verdana" w:hAnsi="Verdana"/>
        </w:rPr>
      </w:pPr>
      <w:r w:rsidRPr="00392C72">
        <w:rPr>
          <w:rFonts w:ascii="Verdana" w:hAnsi="Verdana" w:cs="Berthold Akzidenz Grotesk"/>
          <w:color w:val="000000"/>
        </w:rPr>
        <w:t>Federal laws and legal issues related to special education, including</w:t>
      </w:r>
    </w:p>
    <w:p w:rsidR="00542CC3" w:rsidRPr="00A44E55" w:rsidRDefault="0089725A" w:rsidP="0089725A">
      <w:pPr>
        <w:pStyle w:val="ListParagraph"/>
        <w:numPr>
          <w:ilvl w:val="0"/>
          <w:numId w:val="13"/>
        </w:numPr>
        <w:spacing w:after="0"/>
        <w:contextualSpacing/>
      </w:pPr>
      <w:r>
        <w:rPr>
          <w:rFonts w:ascii="Verdana" w:hAnsi="Verdana"/>
        </w:rPr>
        <w:t>I</w:t>
      </w:r>
      <w:r w:rsidRPr="00392C72">
        <w:rPr>
          <w:rFonts w:ascii="Verdana" w:hAnsi="Verdana"/>
        </w:rPr>
        <w:t>DEA 2004</w:t>
      </w:r>
    </w:p>
    <w:sectPr w:rsidR="00542CC3" w:rsidRPr="00A44E55" w:rsidSect="00E14F0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BE" w:rsidRDefault="003E47BE">
      <w:r>
        <w:separator/>
      </w:r>
    </w:p>
  </w:endnote>
  <w:endnote w:type="continuationSeparator" w:id="0">
    <w:p w:rsidR="003E47BE" w:rsidRDefault="003E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BE" w:rsidRDefault="003E47BE">
      <w:r>
        <w:separator/>
      </w:r>
    </w:p>
  </w:footnote>
  <w:footnote w:type="continuationSeparator" w:id="0">
    <w:p w:rsidR="003E47BE" w:rsidRDefault="003E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79" w:rsidRDefault="002E4379" w:rsidP="003E708D">
    <w:pPr>
      <w:pStyle w:val="Header"/>
      <w:jc w:val="right"/>
    </w:pPr>
    <w:r>
      <w:t>Student Resource</w:t>
    </w:r>
  </w:p>
  <w:p w:rsidR="003E47BE" w:rsidRDefault="003E47BE" w:rsidP="003E708D">
    <w:pPr>
      <w:pStyle w:val="Header"/>
      <w:jc w:val="right"/>
    </w:pPr>
    <w:proofErr w:type="spellStart"/>
    <w:r>
      <w:t>Gargiulo</w:t>
    </w:r>
    <w:proofErr w:type="spellEnd"/>
    <w:r>
      <w:t xml:space="preserve">, </w:t>
    </w:r>
    <w:r w:rsidRPr="003E47BE">
      <w:rPr>
        <w:i/>
      </w:rPr>
      <w:t>Special Education in Contemporary Society 6th Edition</w:t>
    </w:r>
  </w:p>
  <w:p w:rsidR="004762E3" w:rsidRPr="004762E3" w:rsidRDefault="004762E3" w:rsidP="003E708D">
    <w:pPr>
      <w:pStyle w:val="Header"/>
      <w:jc w:val="right"/>
    </w:pPr>
    <w:r>
      <w:t xml:space="preserve">SAGE Publishing, </w:t>
    </w:r>
    <w:r w:rsidR="003E47BE"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82906"/>
    <w:multiLevelType w:val="hybridMultilevel"/>
    <w:tmpl w:val="43B85F3A"/>
    <w:lvl w:ilvl="0" w:tplc="9D3A628E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9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BD07C49"/>
    <w:multiLevelType w:val="hybridMultilevel"/>
    <w:tmpl w:val="75246C3E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59A0546"/>
    <w:multiLevelType w:val="hybridMultilevel"/>
    <w:tmpl w:val="00B0C624"/>
    <w:lvl w:ilvl="0" w:tplc="A288D11E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38DE4C5F"/>
    <w:multiLevelType w:val="hybridMultilevel"/>
    <w:tmpl w:val="D02811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00C9898">
      <w:start w:val="1"/>
      <w:numFmt w:val="upperLetter"/>
      <w:lvlText w:val="%2."/>
      <w:lvlJc w:val="left"/>
      <w:pPr>
        <w:ind w:left="2880" w:hanging="360"/>
      </w:pPr>
      <w:rPr>
        <w:rFonts w:ascii="Verdana" w:eastAsiaTheme="minorHAnsi" w:hAnsi="Verdana" w:cstheme="minorBidi"/>
      </w:rPr>
    </w:lvl>
    <w:lvl w:ilvl="2" w:tplc="38B834A0">
      <w:start w:val="1"/>
      <w:numFmt w:val="decimal"/>
      <w:lvlText w:val="%3."/>
      <w:lvlJc w:val="left"/>
      <w:pPr>
        <w:ind w:left="3600" w:hanging="360"/>
      </w:pPr>
      <w:rPr>
        <w:rFonts w:ascii="Verdana" w:eastAsiaTheme="minorHAnsi" w:hAnsi="Verdana" w:cstheme="minorBidi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E067B"/>
    <w:multiLevelType w:val="hybridMultilevel"/>
    <w:tmpl w:val="2B9EB8C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FAD7ED5"/>
    <w:multiLevelType w:val="hybridMultilevel"/>
    <w:tmpl w:val="C75CA26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EC3652C6">
      <w:start w:val="1"/>
      <w:numFmt w:val="decimal"/>
      <w:lvlText w:val="%3."/>
      <w:lvlJc w:val="left"/>
      <w:pPr>
        <w:ind w:left="3240" w:hanging="360"/>
      </w:pPr>
      <w:rPr>
        <w:rFonts w:ascii="Verdana" w:eastAsiaTheme="minorHAnsi" w:hAnsi="Verdana" w:cs="Times New Roman"/>
      </w:rPr>
    </w:lvl>
    <w:lvl w:ilvl="3" w:tplc="303A7414">
      <w:start w:val="3"/>
      <w:numFmt w:val="lowerLetter"/>
      <w:lvlText w:val="%4."/>
      <w:lvlJc w:val="left"/>
      <w:pPr>
        <w:ind w:left="3960" w:hanging="360"/>
      </w:pPr>
      <w:rPr>
        <w:rFonts w:hint="default"/>
      </w:rPr>
    </w:lvl>
    <w:lvl w:ilvl="4" w:tplc="D4C2B278">
      <w:start w:val="3"/>
      <w:numFmt w:val="upperLetter"/>
      <w:lvlText w:val="%5."/>
      <w:lvlJc w:val="left"/>
      <w:pPr>
        <w:ind w:left="468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D1691"/>
    <w:multiLevelType w:val="hybridMultilevel"/>
    <w:tmpl w:val="960CD828"/>
    <w:lvl w:ilvl="0" w:tplc="781E91C4">
      <w:start w:val="5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081344"/>
    <w:multiLevelType w:val="hybridMultilevel"/>
    <w:tmpl w:val="D1A65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5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6"/>
  </w:num>
  <w:num w:numId="12">
    <w:abstractNumId w:val="17"/>
  </w:num>
  <w:num w:numId="13">
    <w:abstractNumId w:val="7"/>
  </w:num>
  <w:num w:numId="14">
    <w:abstractNumId w:val="12"/>
  </w:num>
  <w:num w:numId="15">
    <w:abstractNumId w:val="11"/>
  </w:num>
  <w:num w:numId="16">
    <w:abstractNumId w:val="14"/>
  </w:num>
  <w:num w:numId="17">
    <w:abstractNumId w:val="8"/>
  </w:num>
  <w:num w:numId="18">
    <w:abstractNumId w:val="19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E"/>
    <w:rsid w:val="00024CB8"/>
    <w:rsid w:val="00033437"/>
    <w:rsid w:val="000F388C"/>
    <w:rsid w:val="00185227"/>
    <w:rsid w:val="001B761C"/>
    <w:rsid w:val="001F7343"/>
    <w:rsid w:val="00227074"/>
    <w:rsid w:val="00272B2E"/>
    <w:rsid w:val="002D0F36"/>
    <w:rsid w:val="002E4379"/>
    <w:rsid w:val="00327683"/>
    <w:rsid w:val="00331370"/>
    <w:rsid w:val="00361935"/>
    <w:rsid w:val="00370467"/>
    <w:rsid w:val="00393EAF"/>
    <w:rsid w:val="003C4235"/>
    <w:rsid w:val="003E47BE"/>
    <w:rsid w:val="003E708D"/>
    <w:rsid w:val="003E7BF7"/>
    <w:rsid w:val="003F0E55"/>
    <w:rsid w:val="0041308D"/>
    <w:rsid w:val="00447C6A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D1107"/>
    <w:rsid w:val="006E1D22"/>
    <w:rsid w:val="0072507A"/>
    <w:rsid w:val="007557A1"/>
    <w:rsid w:val="00761723"/>
    <w:rsid w:val="007B2823"/>
    <w:rsid w:val="00811EC9"/>
    <w:rsid w:val="00852986"/>
    <w:rsid w:val="00870008"/>
    <w:rsid w:val="00876836"/>
    <w:rsid w:val="0089725A"/>
    <w:rsid w:val="008978D0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F39F3"/>
    <w:rsid w:val="00CF5F08"/>
    <w:rsid w:val="00D33536"/>
    <w:rsid w:val="00D37AF2"/>
    <w:rsid w:val="00D46302"/>
    <w:rsid w:val="00D667AA"/>
    <w:rsid w:val="00D8701F"/>
    <w:rsid w:val="00DA246F"/>
    <w:rsid w:val="00E14F09"/>
    <w:rsid w:val="00E352E1"/>
    <w:rsid w:val="00E52712"/>
    <w:rsid w:val="00E74418"/>
    <w:rsid w:val="00EC67A7"/>
    <w:rsid w:val="00EC6AC2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89725A"/>
    <w:rPr>
      <w:color w:val="954F72" w:themeColor="followedHyperlink"/>
      <w:u w:val="single"/>
    </w:rPr>
  </w:style>
  <w:style w:type="paragraph" w:customStyle="1" w:styleId="Default">
    <w:name w:val="Default"/>
    <w:rsid w:val="0089725A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rightslaw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hearc.org/who-we-are/history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disabilityisnatural.com/explore/people-first-languag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st.org/u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913CC-1152-45A9-99A2-CFE88892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2608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2962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Carabes, Alan</cp:lastModifiedBy>
  <cp:revision>3</cp:revision>
  <dcterms:created xsi:type="dcterms:W3CDTF">2016-12-29T01:41:00Z</dcterms:created>
  <dcterms:modified xsi:type="dcterms:W3CDTF">2016-12-29T01:43:00Z</dcterms:modified>
</cp:coreProperties>
</file>