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D00B55" w14:textId="77777777" w:rsidR="007962DE" w:rsidRPr="00C67CFE" w:rsidRDefault="007962DE" w:rsidP="00C67CFE">
      <w:pPr>
        <w:pStyle w:val="Title"/>
        <w:spacing w:line="360" w:lineRule="auto"/>
        <w:rPr>
          <w:rFonts w:cs="Times New Roman"/>
        </w:rPr>
      </w:pPr>
      <w:bookmarkStart w:id="0" w:name="_GoBack"/>
      <w:bookmarkEnd w:id="0"/>
      <w:r w:rsidRPr="00C67CFE">
        <w:rPr>
          <w:rFonts w:cs="Times New Roman"/>
        </w:rPr>
        <w:t>Lecture Notes</w:t>
      </w:r>
    </w:p>
    <w:p w14:paraId="5B4F9411" w14:textId="44E8FE57" w:rsidR="007962DE" w:rsidRPr="00C67CFE" w:rsidRDefault="007962DE" w:rsidP="00C67CFE">
      <w:pPr>
        <w:pStyle w:val="Heading1"/>
        <w:spacing w:line="360" w:lineRule="auto"/>
        <w:rPr>
          <w:rFonts w:cs="Times New Roman"/>
        </w:rPr>
      </w:pPr>
      <w:r w:rsidRPr="00C67CFE">
        <w:rPr>
          <w:rFonts w:cs="Times New Roman"/>
        </w:rPr>
        <w:t xml:space="preserve">Chapter </w:t>
      </w:r>
      <w:r w:rsidR="005142BD" w:rsidRPr="00C67CFE">
        <w:rPr>
          <w:rFonts w:cs="Times New Roman"/>
        </w:rPr>
        <w:t>13</w:t>
      </w:r>
      <w:r w:rsidR="00132334">
        <w:rPr>
          <w:rFonts w:cs="Times New Roman"/>
        </w:rPr>
        <w:t xml:space="preserve">: </w:t>
      </w:r>
      <w:r w:rsidR="00132334" w:rsidRPr="00C67CFE">
        <w:rPr>
          <w:rFonts w:cs="Times New Roman"/>
        </w:rPr>
        <w:t>Cognitive Development Through Adolescence</w:t>
      </w:r>
    </w:p>
    <w:p w14:paraId="16F0485D" w14:textId="3C6EF32A" w:rsidR="007962DE" w:rsidRPr="00C67CFE" w:rsidRDefault="007962DE" w:rsidP="00C67CFE">
      <w:pPr>
        <w:pStyle w:val="Heading2"/>
        <w:spacing w:line="360" w:lineRule="auto"/>
        <w:rPr>
          <w:sz w:val="28"/>
          <w:szCs w:val="28"/>
        </w:rPr>
      </w:pPr>
      <w:r w:rsidRPr="00C67CFE">
        <w:rPr>
          <w:sz w:val="28"/>
          <w:szCs w:val="28"/>
        </w:rPr>
        <w:t>Learning Objectives</w:t>
      </w:r>
    </w:p>
    <w:p w14:paraId="1B14D8C0" w14:textId="77D9414A" w:rsidR="007962DE" w:rsidRDefault="005142BD" w:rsidP="00C67CFE">
      <w:pPr>
        <w:pStyle w:val="ListParagraph"/>
        <w:numPr>
          <w:ilvl w:val="0"/>
          <w:numId w:val="2"/>
        </w:numPr>
        <w:spacing w:line="360" w:lineRule="auto"/>
      </w:pPr>
      <w:r>
        <w:t>Recognize how cognitive abilities and skills change throughout development</w:t>
      </w:r>
    </w:p>
    <w:p w14:paraId="64930950" w14:textId="007E67C4" w:rsidR="005142BD" w:rsidRDefault="005142BD" w:rsidP="00C67CFE">
      <w:pPr>
        <w:pStyle w:val="ListParagraph"/>
        <w:numPr>
          <w:ilvl w:val="0"/>
          <w:numId w:val="2"/>
        </w:numPr>
        <w:spacing w:line="360" w:lineRule="auto"/>
      </w:pPr>
      <w:r>
        <w:t>Describe the stages of development according to Piaget and reactions to his theory</w:t>
      </w:r>
    </w:p>
    <w:p w14:paraId="64AA9E0E" w14:textId="5807222C" w:rsidR="005142BD" w:rsidRDefault="005142BD" w:rsidP="00C67CFE">
      <w:pPr>
        <w:pStyle w:val="ListParagraph"/>
        <w:numPr>
          <w:ilvl w:val="0"/>
          <w:numId w:val="2"/>
        </w:numPr>
        <w:spacing w:line="360" w:lineRule="auto"/>
      </w:pPr>
      <w:r>
        <w:t>Discuss cognitive development studies that diverge from Piaget’s theory of development</w:t>
      </w:r>
    </w:p>
    <w:p w14:paraId="4B82125C" w14:textId="4E891003" w:rsidR="005142BD" w:rsidRDefault="005142BD" w:rsidP="00C67CFE">
      <w:pPr>
        <w:pStyle w:val="ListParagraph"/>
        <w:numPr>
          <w:ilvl w:val="0"/>
          <w:numId w:val="2"/>
        </w:numPr>
        <w:spacing w:line="360" w:lineRule="auto"/>
      </w:pPr>
      <w:r>
        <w:t>Analyze common answers to the question “How do children develop cognitively?” as they differ from Piaget’s theory of development</w:t>
      </w:r>
    </w:p>
    <w:p w14:paraId="47526131" w14:textId="77777777" w:rsidR="007962DE" w:rsidRDefault="007962DE" w:rsidP="00C67CFE">
      <w:pPr>
        <w:spacing w:line="360" w:lineRule="auto"/>
      </w:pPr>
    </w:p>
    <w:p w14:paraId="3E676D97" w14:textId="73291FB0" w:rsidR="007962DE" w:rsidRPr="00C67CFE" w:rsidRDefault="007962DE" w:rsidP="007962DE">
      <w:pPr>
        <w:rPr>
          <w:b/>
          <w:bCs/>
          <w:color w:val="5B9BD5"/>
          <w:sz w:val="28"/>
          <w:szCs w:val="28"/>
        </w:rPr>
      </w:pPr>
      <w:r w:rsidRPr="00C67CFE">
        <w:rPr>
          <w:b/>
          <w:bCs/>
          <w:color w:val="5B9BD5"/>
          <w:sz w:val="28"/>
          <w:szCs w:val="28"/>
        </w:rPr>
        <w:t>Outline</w:t>
      </w:r>
    </w:p>
    <w:p w14:paraId="6A3BB52B" w14:textId="0BB1A877" w:rsidR="009C15D6" w:rsidRPr="00132334" w:rsidRDefault="00132334" w:rsidP="00C67CFE">
      <w:pPr>
        <w:pStyle w:val="ListParagraph"/>
        <w:spacing w:before="200" w:line="360" w:lineRule="auto"/>
        <w:ind w:left="720" w:hanging="720"/>
        <w:contextualSpacing w:val="0"/>
      </w:pPr>
      <w:r>
        <w:rPr>
          <w:rFonts w:asciiTheme="minorHAnsi" w:hAnsiTheme="minorHAnsi"/>
          <w:b/>
        </w:rPr>
        <w:t>I.</w:t>
      </w:r>
      <w:r>
        <w:rPr>
          <w:rFonts w:asciiTheme="minorHAnsi" w:hAnsiTheme="minorHAnsi"/>
          <w:b/>
        </w:rPr>
        <w:tab/>
      </w:r>
      <w:r w:rsidR="003B182E" w:rsidRPr="00132334">
        <w:t>Setting the Stage</w:t>
      </w:r>
    </w:p>
    <w:p w14:paraId="0FA221F8" w14:textId="12E52BE6" w:rsidR="007962DE" w:rsidRPr="00132334" w:rsidRDefault="00132334" w:rsidP="00C67CFE">
      <w:pPr>
        <w:pStyle w:val="ListParagraph"/>
        <w:spacing w:before="200" w:line="360" w:lineRule="auto"/>
        <w:ind w:left="1440" w:hanging="720"/>
        <w:contextualSpacing w:val="0"/>
      </w:pPr>
      <w:r w:rsidRPr="00C67CFE">
        <w:rPr>
          <w:b/>
        </w:rPr>
        <w:t>A.</w:t>
      </w:r>
      <w:r w:rsidRPr="00C67CFE">
        <w:rPr>
          <w:b/>
        </w:rPr>
        <w:tab/>
      </w:r>
      <w:r w:rsidR="00CC14D0" w:rsidRPr="00132334">
        <w:rPr>
          <w:b/>
        </w:rPr>
        <w:t>Stage theories of cognitive development</w:t>
      </w:r>
      <w:r w:rsidR="00CC14D0" w:rsidRPr="00132334">
        <w:t xml:space="preserve"> describe development as consisting of a series of qualitative different periods, called </w:t>
      </w:r>
      <w:r w:rsidR="00CC14D0" w:rsidRPr="00132334">
        <w:rPr>
          <w:b/>
        </w:rPr>
        <w:t>stages</w:t>
      </w:r>
      <w:r w:rsidR="007962DE" w:rsidRPr="00132334">
        <w:t>.</w:t>
      </w:r>
    </w:p>
    <w:p w14:paraId="59FDD76C" w14:textId="621D236E" w:rsidR="007962DE" w:rsidRPr="00132334" w:rsidRDefault="00132334" w:rsidP="00C67CFE">
      <w:pPr>
        <w:pStyle w:val="ListParagraph"/>
        <w:spacing w:line="360" w:lineRule="auto"/>
        <w:ind w:left="2880" w:hanging="720"/>
        <w:contextualSpacing w:val="0"/>
      </w:pPr>
      <w:r w:rsidRPr="00C67CFE">
        <w:rPr>
          <w:b/>
        </w:rPr>
        <w:t>1.</w:t>
      </w:r>
      <w:r w:rsidRPr="00C67CFE">
        <w:rPr>
          <w:b/>
        </w:rPr>
        <w:tab/>
      </w:r>
      <w:r w:rsidR="004F0E55" w:rsidRPr="00132334">
        <w:t>Each stage represents a different way of making sense of the world.</w:t>
      </w:r>
    </w:p>
    <w:p w14:paraId="7A3E2A24" w14:textId="2EADF1AC" w:rsidR="007962DE" w:rsidRPr="00132334" w:rsidRDefault="00132334" w:rsidP="00C67CFE">
      <w:pPr>
        <w:pStyle w:val="ListParagraph"/>
        <w:spacing w:line="360" w:lineRule="auto"/>
        <w:ind w:left="2880" w:hanging="720"/>
        <w:contextualSpacing w:val="0"/>
      </w:pPr>
      <w:r w:rsidRPr="00C67CFE">
        <w:rPr>
          <w:b/>
        </w:rPr>
        <w:t>2.</w:t>
      </w:r>
      <w:r w:rsidRPr="00C67CFE">
        <w:rPr>
          <w:b/>
        </w:rPr>
        <w:tab/>
      </w:r>
      <w:r w:rsidR="004F0E55" w:rsidRPr="00132334">
        <w:t>Stage theories assume that children go through stages in a fixed order, never skipping stages or going backward.</w:t>
      </w:r>
    </w:p>
    <w:p w14:paraId="0A9400B8" w14:textId="6CDB2882" w:rsidR="0089130C" w:rsidRPr="00132334" w:rsidRDefault="00132334" w:rsidP="00C67CFE">
      <w:pPr>
        <w:pStyle w:val="ListParagraph"/>
        <w:spacing w:line="360" w:lineRule="auto"/>
        <w:ind w:left="2880" w:hanging="720"/>
        <w:contextualSpacing w:val="0"/>
      </w:pPr>
      <w:r w:rsidRPr="00C67CFE">
        <w:rPr>
          <w:b/>
        </w:rPr>
        <w:t>3.</w:t>
      </w:r>
      <w:r w:rsidRPr="00C67CFE">
        <w:rPr>
          <w:b/>
        </w:rPr>
        <w:tab/>
      </w:r>
      <w:r w:rsidR="004F0E55" w:rsidRPr="00132334">
        <w:t xml:space="preserve">Most stage theorists also claim </w:t>
      </w:r>
      <w:r w:rsidR="004F0E55" w:rsidRPr="00132334">
        <w:rPr>
          <w:b/>
        </w:rPr>
        <w:t>universality</w:t>
      </w:r>
      <w:r w:rsidR="004F0E55" w:rsidRPr="00132334">
        <w:t xml:space="preserve"> for their stages, seeing them as applicable to children from all cultures and environments.</w:t>
      </w:r>
    </w:p>
    <w:p w14:paraId="3DE39419" w14:textId="388F4F1F" w:rsidR="007962DE" w:rsidRPr="00132334" w:rsidRDefault="00132334" w:rsidP="00C67CFE">
      <w:pPr>
        <w:pStyle w:val="ListParagraph"/>
        <w:spacing w:before="200" w:line="360" w:lineRule="auto"/>
        <w:ind w:left="1440" w:hanging="720"/>
        <w:contextualSpacing w:val="0"/>
        <w:rPr>
          <w:b/>
        </w:rPr>
      </w:pPr>
      <w:r w:rsidRPr="00C67CFE">
        <w:rPr>
          <w:b/>
        </w:rPr>
        <w:t>B.</w:t>
      </w:r>
      <w:r w:rsidRPr="00C67CFE">
        <w:rPr>
          <w:b/>
        </w:rPr>
        <w:tab/>
      </w:r>
      <w:r w:rsidR="004F0E55" w:rsidRPr="00132334">
        <w:rPr>
          <w:b/>
        </w:rPr>
        <w:t>Nonstage theories of cognitive development</w:t>
      </w:r>
      <w:r w:rsidR="004F0E55" w:rsidRPr="00132334">
        <w:t xml:space="preserve"> do not see qualitative changes at different developmental periods.</w:t>
      </w:r>
    </w:p>
    <w:p w14:paraId="542C0483" w14:textId="2D44842C" w:rsidR="004F0E55" w:rsidRPr="00132334" w:rsidRDefault="00132334" w:rsidP="00C67CFE">
      <w:pPr>
        <w:pStyle w:val="ListParagraph"/>
        <w:spacing w:before="200" w:line="360" w:lineRule="auto"/>
        <w:ind w:left="2880" w:hanging="720"/>
        <w:contextualSpacing w:val="0"/>
        <w:rPr>
          <w:b/>
        </w:rPr>
      </w:pPr>
      <w:r w:rsidRPr="00C67CFE">
        <w:rPr>
          <w:b/>
        </w:rPr>
        <w:t>1.</w:t>
      </w:r>
      <w:r w:rsidRPr="00C67CFE">
        <w:rPr>
          <w:b/>
        </w:rPr>
        <w:tab/>
      </w:r>
      <w:r w:rsidR="004F0E55" w:rsidRPr="00132334">
        <w:t>Instead, they view development as the gradual acquisition of one or more abilities (memory capacity, attentional focus, knowledge, and so forth).</w:t>
      </w:r>
    </w:p>
    <w:p w14:paraId="5EB56802" w14:textId="1B3DCF40" w:rsidR="007962DE" w:rsidRPr="00132334" w:rsidRDefault="00132334" w:rsidP="00C67CFE">
      <w:pPr>
        <w:pStyle w:val="ListParagraph"/>
        <w:spacing w:before="200" w:line="360" w:lineRule="auto"/>
        <w:ind w:left="2880" w:hanging="720"/>
        <w:contextualSpacing w:val="0"/>
        <w:rPr>
          <w:b/>
        </w:rPr>
      </w:pPr>
      <w:r w:rsidRPr="00C67CFE">
        <w:rPr>
          <w:b/>
        </w:rPr>
        <w:lastRenderedPageBreak/>
        <w:t>2.</w:t>
      </w:r>
      <w:r w:rsidRPr="00C67CFE">
        <w:rPr>
          <w:b/>
        </w:rPr>
        <w:tab/>
      </w:r>
      <w:r w:rsidR="004F0E55" w:rsidRPr="00132334">
        <w:t>Nonstage theories view children as quantitatively but not qualitatively different from adults.</w:t>
      </w:r>
    </w:p>
    <w:p w14:paraId="70640843" w14:textId="24102A91" w:rsidR="007962DE" w:rsidRPr="00132334" w:rsidRDefault="00132334" w:rsidP="00C67CFE">
      <w:pPr>
        <w:pStyle w:val="ListParagraph"/>
        <w:spacing w:before="200" w:line="360" w:lineRule="auto"/>
        <w:ind w:left="720" w:hanging="720"/>
        <w:contextualSpacing w:val="0"/>
      </w:pPr>
      <w:r w:rsidRPr="00C67CFE">
        <w:rPr>
          <w:b/>
        </w:rPr>
        <w:t>II.</w:t>
      </w:r>
      <w:r w:rsidRPr="00C67CFE">
        <w:rPr>
          <w:b/>
        </w:rPr>
        <w:tab/>
      </w:r>
      <w:r w:rsidR="006E5057" w:rsidRPr="00132334">
        <w:t>Piagetian Theory</w:t>
      </w:r>
    </w:p>
    <w:p w14:paraId="4BCDABA3" w14:textId="644E1F35" w:rsidR="00685878" w:rsidRPr="00132334" w:rsidRDefault="00132334" w:rsidP="00C67CFE">
      <w:pPr>
        <w:pStyle w:val="ListParagraph"/>
        <w:spacing w:before="200" w:line="360" w:lineRule="auto"/>
        <w:ind w:left="1440" w:hanging="720"/>
        <w:contextualSpacing w:val="0"/>
      </w:pPr>
      <w:r w:rsidRPr="00C67CFE">
        <w:rPr>
          <w:b/>
        </w:rPr>
        <w:t>A.</w:t>
      </w:r>
      <w:r w:rsidRPr="00C67CFE">
        <w:rPr>
          <w:b/>
        </w:rPr>
        <w:tab/>
      </w:r>
      <w:r w:rsidR="00685878" w:rsidRPr="00132334">
        <w:t>Jean Piaget developed a stage theory of cognitive development that saw children as active participants in their own development.</w:t>
      </w:r>
    </w:p>
    <w:p w14:paraId="2C3E65E8" w14:textId="6DEAD083" w:rsidR="00685878" w:rsidRPr="00132334" w:rsidRDefault="00132334" w:rsidP="00C67CFE">
      <w:pPr>
        <w:pStyle w:val="ListParagraph"/>
        <w:spacing w:before="200" w:line="360" w:lineRule="auto"/>
        <w:ind w:left="2880" w:hanging="720"/>
        <w:contextualSpacing w:val="0"/>
      </w:pPr>
      <w:r w:rsidRPr="00C67CFE">
        <w:rPr>
          <w:b/>
        </w:rPr>
        <w:t>1.</w:t>
      </w:r>
      <w:r w:rsidRPr="00C67CFE">
        <w:rPr>
          <w:b/>
        </w:rPr>
        <w:tab/>
      </w:r>
      <w:r w:rsidR="00685878" w:rsidRPr="00132334">
        <w:t>Piaget believed that construction of mental structures begins shortly before birth.</w:t>
      </w:r>
    </w:p>
    <w:p w14:paraId="70D83904" w14:textId="39A79ACF" w:rsidR="00685878" w:rsidRPr="00132334" w:rsidRDefault="00132334" w:rsidP="00C67CFE">
      <w:pPr>
        <w:pStyle w:val="ListParagraph"/>
        <w:spacing w:before="200" w:line="360" w:lineRule="auto"/>
        <w:ind w:left="2880" w:hanging="720"/>
        <w:contextualSpacing w:val="0"/>
      </w:pPr>
      <w:r w:rsidRPr="00C67CFE">
        <w:rPr>
          <w:b/>
        </w:rPr>
        <w:t>2.</w:t>
      </w:r>
      <w:r w:rsidRPr="00C67CFE">
        <w:rPr>
          <w:b/>
        </w:rPr>
        <w:tab/>
      </w:r>
      <w:r w:rsidR="00685878" w:rsidRPr="00132334">
        <w:t xml:space="preserve">The major mechanism of development in his theory was the </w:t>
      </w:r>
      <w:r w:rsidR="00685878" w:rsidRPr="00132334">
        <w:rPr>
          <w:i/>
        </w:rPr>
        <w:t>adaptation</w:t>
      </w:r>
      <w:r w:rsidR="00685878" w:rsidRPr="00132334">
        <w:t xml:space="preserve"> of mental structures through two distinct processes.</w:t>
      </w:r>
    </w:p>
    <w:p w14:paraId="6F109C0A" w14:textId="399884B8" w:rsidR="00685878" w:rsidRPr="00132334" w:rsidRDefault="00132334" w:rsidP="00C67CFE">
      <w:pPr>
        <w:pStyle w:val="ListParagraph"/>
        <w:spacing w:before="200" w:line="360" w:lineRule="auto"/>
        <w:ind w:left="3600" w:hanging="720"/>
        <w:contextualSpacing w:val="0"/>
      </w:pPr>
      <w:r w:rsidRPr="00C67CFE">
        <w:rPr>
          <w:b/>
        </w:rPr>
        <w:t>a)</w:t>
      </w:r>
      <w:r w:rsidRPr="00C67CFE">
        <w:rPr>
          <w:b/>
        </w:rPr>
        <w:tab/>
      </w:r>
      <w:r w:rsidR="00685878" w:rsidRPr="00132334">
        <w:rPr>
          <w:i/>
        </w:rPr>
        <w:t>Assimilation</w:t>
      </w:r>
      <w:r w:rsidR="00685878" w:rsidRPr="00132334">
        <w:t xml:space="preserve"> involves the application of mental structures (which Piaget called </w:t>
      </w:r>
      <w:r w:rsidR="00685878" w:rsidRPr="00132334">
        <w:rPr>
          <w:i/>
        </w:rPr>
        <w:t>schemes</w:t>
      </w:r>
      <w:r w:rsidR="00685878" w:rsidRPr="00132334">
        <w:t>) to new objects in the world.</w:t>
      </w:r>
    </w:p>
    <w:p w14:paraId="5FB01F48" w14:textId="0C6DB253" w:rsidR="00685878" w:rsidRPr="00132334" w:rsidRDefault="00132334" w:rsidP="00C67CFE">
      <w:pPr>
        <w:pStyle w:val="ListParagraph"/>
        <w:spacing w:before="200" w:line="360" w:lineRule="auto"/>
        <w:ind w:left="3600" w:hanging="720"/>
        <w:contextualSpacing w:val="0"/>
      </w:pPr>
      <w:r w:rsidRPr="00C67CFE">
        <w:rPr>
          <w:b/>
        </w:rPr>
        <w:t>b)</w:t>
      </w:r>
      <w:r w:rsidRPr="00C67CFE">
        <w:rPr>
          <w:b/>
        </w:rPr>
        <w:tab/>
      </w:r>
      <w:r w:rsidR="00685878" w:rsidRPr="00132334">
        <w:rPr>
          <w:i/>
        </w:rPr>
        <w:t>Accommodation,</w:t>
      </w:r>
      <w:r w:rsidR="00685878" w:rsidRPr="00132334">
        <w:t xml:space="preserve"> by contrast, involves changing mental structures to fit new objects.</w:t>
      </w:r>
    </w:p>
    <w:p w14:paraId="426AE52A" w14:textId="1BB51184" w:rsidR="00685878" w:rsidRPr="00132334" w:rsidRDefault="00132334" w:rsidP="00C67CFE">
      <w:pPr>
        <w:pStyle w:val="ListParagraph"/>
        <w:spacing w:before="200" w:line="360" w:lineRule="auto"/>
        <w:ind w:left="1440" w:hanging="720"/>
        <w:contextualSpacing w:val="0"/>
      </w:pPr>
      <w:r w:rsidRPr="00C67CFE">
        <w:rPr>
          <w:b/>
        </w:rPr>
        <w:t>B.</w:t>
      </w:r>
      <w:r w:rsidRPr="00C67CFE">
        <w:rPr>
          <w:b/>
        </w:rPr>
        <w:tab/>
      </w:r>
      <w:r w:rsidR="00685878" w:rsidRPr="00132334">
        <w:t>Piaget described four major stages of development.</w:t>
      </w:r>
    </w:p>
    <w:p w14:paraId="35791AA3" w14:textId="25B49496" w:rsidR="00685878" w:rsidRPr="00132334" w:rsidRDefault="00132334" w:rsidP="00C67CFE">
      <w:pPr>
        <w:pStyle w:val="ListParagraph"/>
        <w:spacing w:before="200" w:line="360" w:lineRule="auto"/>
        <w:ind w:left="2880" w:hanging="720"/>
        <w:contextualSpacing w:val="0"/>
      </w:pPr>
      <w:r w:rsidRPr="00C67CFE">
        <w:rPr>
          <w:b/>
        </w:rPr>
        <w:t>1.</w:t>
      </w:r>
      <w:r w:rsidRPr="00C67CFE">
        <w:rPr>
          <w:b/>
        </w:rPr>
        <w:tab/>
      </w:r>
      <w:r w:rsidR="00685878" w:rsidRPr="00132334">
        <w:t xml:space="preserve">The </w:t>
      </w:r>
      <w:r w:rsidR="00685878" w:rsidRPr="00132334">
        <w:rPr>
          <w:b/>
        </w:rPr>
        <w:t>sensorimotor stage</w:t>
      </w:r>
      <w:r w:rsidR="00685878" w:rsidRPr="00132334">
        <w:t xml:space="preserve"> begins at birth and lasts about 18 months.</w:t>
      </w:r>
    </w:p>
    <w:p w14:paraId="220EDD64" w14:textId="068E8C9A" w:rsidR="00685878" w:rsidRPr="00132334" w:rsidRDefault="00132334" w:rsidP="00C67CFE">
      <w:pPr>
        <w:pStyle w:val="ListParagraph"/>
        <w:spacing w:before="200" w:line="360" w:lineRule="auto"/>
        <w:ind w:left="3600" w:hanging="720"/>
        <w:contextualSpacing w:val="0"/>
      </w:pPr>
      <w:r w:rsidRPr="00C67CFE">
        <w:rPr>
          <w:b/>
        </w:rPr>
        <w:t>a)</w:t>
      </w:r>
      <w:r w:rsidRPr="00C67CFE">
        <w:rPr>
          <w:b/>
        </w:rPr>
        <w:tab/>
      </w:r>
      <w:r w:rsidR="00685878" w:rsidRPr="00132334">
        <w:t>During this stage, the infant experiences the world almost entirely through sensory and motor experiences.</w:t>
      </w:r>
    </w:p>
    <w:p w14:paraId="2B7E77B2" w14:textId="235ECA95" w:rsidR="00685878" w:rsidRPr="00132334" w:rsidRDefault="00132334" w:rsidP="00C67CFE">
      <w:pPr>
        <w:pStyle w:val="ListParagraph"/>
        <w:spacing w:before="200" w:line="360" w:lineRule="auto"/>
        <w:ind w:left="3600" w:hanging="720"/>
        <w:contextualSpacing w:val="0"/>
      </w:pPr>
      <w:r w:rsidRPr="00C67CFE">
        <w:rPr>
          <w:b/>
        </w:rPr>
        <w:t>b)</w:t>
      </w:r>
      <w:r w:rsidRPr="00C67CFE">
        <w:rPr>
          <w:b/>
        </w:rPr>
        <w:tab/>
      </w:r>
      <w:r w:rsidR="00685878" w:rsidRPr="00132334">
        <w:t xml:space="preserve">During this stage, the infant acquires the concept of </w:t>
      </w:r>
      <w:r w:rsidR="00685878" w:rsidRPr="00132334">
        <w:rPr>
          <w:i/>
        </w:rPr>
        <w:t>object permanence.</w:t>
      </w:r>
    </w:p>
    <w:p w14:paraId="1C26AED9" w14:textId="2EB9A795" w:rsidR="00685878" w:rsidRPr="00132334" w:rsidRDefault="00132334" w:rsidP="00C67CFE">
      <w:pPr>
        <w:pStyle w:val="ListParagraph"/>
        <w:spacing w:before="200" w:line="360" w:lineRule="auto"/>
        <w:ind w:left="3600" w:hanging="720"/>
        <w:contextualSpacing w:val="0"/>
      </w:pPr>
      <w:r w:rsidRPr="00C67CFE">
        <w:rPr>
          <w:b/>
        </w:rPr>
        <w:t>c)</w:t>
      </w:r>
      <w:r w:rsidRPr="00C67CFE">
        <w:rPr>
          <w:b/>
        </w:rPr>
        <w:tab/>
      </w:r>
      <w:r w:rsidR="00685878" w:rsidRPr="00132334">
        <w:t xml:space="preserve">Also during this stage, </w:t>
      </w:r>
      <w:r w:rsidR="00685878" w:rsidRPr="00132334">
        <w:rPr>
          <w:i/>
        </w:rPr>
        <w:t xml:space="preserve">primary circular reactions </w:t>
      </w:r>
      <w:r w:rsidR="00685878" w:rsidRPr="00132334">
        <w:t xml:space="preserve">(repetitive behaviors that are set off by chance, centered on the infant’s own body) give way to </w:t>
      </w:r>
      <w:r w:rsidR="00685878" w:rsidRPr="00132334">
        <w:rPr>
          <w:i/>
        </w:rPr>
        <w:t>secondary circular reactions,</w:t>
      </w:r>
      <w:r w:rsidR="00685878" w:rsidRPr="00132334">
        <w:t xml:space="preserve"> which are oriented to objects outside the infant’s </w:t>
      </w:r>
      <w:r w:rsidR="00685878" w:rsidRPr="00132334">
        <w:lastRenderedPageBreak/>
        <w:t xml:space="preserve">body, and then to </w:t>
      </w:r>
      <w:r w:rsidR="00685878" w:rsidRPr="00132334">
        <w:rPr>
          <w:i/>
        </w:rPr>
        <w:t>tertiary circular reactions,</w:t>
      </w:r>
      <w:r w:rsidR="00685878" w:rsidRPr="00132334">
        <w:t xml:space="preserve"> </w:t>
      </w:r>
      <w:r w:rsidR="006D0D89" w:rsidRPr="00132334">
        <w:t>which are directed at producing interesting results.</w:t>
      </w:r>
    </w:p>
    <w:p w14:paraId="68D6956E" w14:textId="0962CF5C" w:rsidR="006D0D89" w:rsidRPr="00132334" w:rsidRDefault="00132334" w:rsidP="00C67CFE">
      <w:pPr>
        <w:pStyle w:val="ListParagraph"/>
        <w:spacing w:before="200" w:line="360" w:lineRule="auto"/>
        <w:ind w:left="3600" w:hanging="720"/>
        <w:contextualSpacing w:val="0"/>
      </w:pPr>
      <w:r w:rsidRPr="00C67CFE">
        <w:rPr>
          <w:b/>
        </w:rPr>
        <w:t>d)</w:t>
      </w:r>
      <w:r w:rsidRPr="00C67CFE">
        <w:rPr>
          <w:b/>
        </w:rPr>
        <w:tab/>
      </w:r>
      <w:r w:rsidR="006D0D89" w:rsidRPr="00132334">
        <w:t xml:space="preserve">By the end of this stage, children have developed mental representations that allow them to store and recall information, as shown in </w:t>
      </w:r>
      <w:r w:rsidR="006D0D89" w:rsidRPr="00132334">
        <w:rPr>
          <w:i/>
        </w:rPr>
        <w:t>deferred imitation</w:t>
      </w:r>
      <w:r w:rsidR="006D0D89" w:rsidRPr="00132334">
        <w:t xml:space="preserve"> behaviors.</w:t>
      </w:r>
    </w:p>
    <w:p w14:paraId="31C47D1F" w14:textId="1BE70977" w:rsidR="00AB0EE6" w:rsidRPr="00132334" w:rsidRDefault="00132334" w:rsidP="00C67CFE">
      <w:pPr>
        <w:pStyle w:val="ListParagraph"/>
        <w:spacing w:before="200" w:line="360" w:lineRule="auto"/>
        <w:ind w:left="2880" w:hanging="720"/>
        <w:contextualSpacing w:val="0"/>
      </w:pPr>
      <w:r w:rsidRPr="00C67CFE">
        <w:rPr>
          <w:b/>
        </w:rPr>
        <w:t>2.</w:t>
      </w:r>
      <w:r w:rsidRPr="00C67CFE">
        <w:rPr>
          <w:b/>
        </w:rPr>
        <w:tab/>
      </w:r>
      <w:r w:rsidR="00A42125" w:rsidRPr="00132334">
        <w:t xml:space="preserve">The </w:t>
      </w:r>
      <w:r w:rsidR="00A42125" w:rsidRPr="00132334">
        <w:rPr>
          <w:b/>
        </w:rPr>
        <w:t>preoperational stage</w:t>
      </w:r>
      <w:r w:rsidR="00A42125" w:rsidRPr="00132334">
        <w:t xml:space="preserve"> lasts from roughly age 18 months to roughly age 7 years.</w:t>
      </w:r>
    </w:p>
    <w:p w14:paraId="6604EDAA" w14:textId="6EF72F86" w:rsidR="00A42125" w:rsidRPr="00132334" w:rsidRDefault="00132334" w:rsidP="00C67CFE">
      <w:pPr>
        <w:pStyle w:val="ListParagraph"/>
        <w:spacing w:before="200" w:line="360" w:lineRule="auto"/>
        <w:ind w:left="3600" w:hanging="720"/>
        <w:contextualSpacing w:val="0"/>
      </w:pPr>
      <w:r w:rsidRPr="00C67CFE">
        <w:rPr>
          <w:b/>
        </w:rPr>
        <w:t>a)</w:t>
      </w:r>
      <w:r w:rsidRPr="00C67CFE">
        <w:rPr>
          <w:b/>
        </w:rPr>
        <w:tab/>
      </w:r>
      <w:r w:rsidR="00A42125" w:rsidRPr="00132334">
        <w:t xml:space="preserve">At this stage, the child has acquired the </w:t>
      </w:r>
      <w:r w:rsidR="00A42125" w:rsidRPr="00132334">
        <w:rPr>
          <w:i/>
        </w:rPr>
        <w:t>semiotic function,</w:t>
      </w:r>
      <w:r w:rsidR="00A42125" w:rsidRPr="00132334">
        <w:t xml:space="preserve"> which allows the child to use one thing to stand for another.</w:t>
      </w:r>
    </w:p>
    <w:p w14:paraId="18C00F2E" w14:textId="2F446C30" w:rsidR="00A42125" w:rsidRPr="00132334" w:rsidRDefault="00132334" w:rsidP="00C67CFE">
      <w:pPr>
        <w:pStyle w:val="ListParagraph"/>
        <w:spacing w:before="200" w:line="360" w:lineRule="auto"/>
        <w:ind w:left="3600" w:hanging="720"/>
        <w:contextualSpacing w:val="0"/>
      </w:pPr>
      <w:r w:rsidRPr="00C67CFE">
        <w:rPr>
          <w:b/>
        </w:rPr>
        <w:t>b)</w:t>
      </w:r>
      <w:r w:rsidRPr="00C67CFE">
        <w:rPr>
          <w:b/>
        </w:rPr>
        <w:tab/>
      </w:r>
      <w:r w:rsidR="00A42125" w:rsidRPr="00132334">
        <w:t xml:space="preserve">Children at this age are rapidly acquiring a vocabulary </w:t>
      </w:r>
      <w:r w:rsidR="004C3365" w:rsidRPr="00132334">
        <w:t>of</w:t>
      </w:r>
      <w:r w:rsidR="00A42125" w:rsidRPr="00132334">
        <w:t xml:space="preserve"> words reflecting their new thought capacities.</w:t>
      </w:r>
    </w:p>
    <w:p w14:paraId="4897B475" w14:textId="2B28561F" w:rsidR="00A42125" w:rsidRPr="00132334" w:rsidRDefault="00132334" w:rsidP="00C67CFE">
      <w:pPr>
        <w:pStyle w:val="ListParagraph"/>
        <w:spacing w:before="200" w:line="360" w:lineRule="auto"/>
        <w:ind w:left="3600" w:hanging="720"/>
        <w:contextualSpacing w:val="0"/>
      </w:pPr>
      <w:r w:rsidRPr="00C67CFE">
        <w:rPr>
          <w:b/>
        </w:rPr>
        <w:t>c)</w:t>
      </w:r>
      <w:r w:rsidRPr="00C67CFE">
        <w:rPr>
          <w:b/>
        </w:rPr>
        <w:tab/>
      </w:r>
      <w:r w:rsidR="00A42125" w:rsidRPr="00132334">
        <w:t xml:space="preserve">However, children at this age are </w:t>
      </w:r>
      <w:r w:rsidR="00A42125" w:rsidRPr="00132334">
        <w:rPr>
          <w:i/>
        </w:rPr>
        <w:t>egocentric</w:t>
      </w:r>
      <w:r w:rsidR="00A42125" w:rsidRPr="00132334">
        <w:t xml:space="preserve"> in their thinking and have difficulty taking any viewpoint other than their own.</w:t>
      </w:r>
    </w:p>
    <w:p w14:paraId="09D9B24A" w14:textId="457C9D7B" w:rsidR="00A42125" w:rsidRPr="00132334" w:rsidRDefault="00132334" w:rsidP="00C67CFE">
      <w:pPr>
        <w:pStyle w:val="ListParagraph"/>
        <w:spacing w:before="200" w:line="360" w:lineRule="auto"/>
        <w:ind w:left="3600" w:hanging="720"/>
        <w:contextualSpacing w:val="0"/>
      </w:pPr>
      <w:r w:rsidRPr="00C67CFE">
        <w:rPr>
          <w:b/>
        </w:rPr>
        <w:t>d)</w:t>
      </w:r>
      <w:r w:rsidRPr="00C67CFE">
        <w:rPr>
          <w:b/>
        </w:rPr>
        <w:tab/>
      </w:r>
      <w:r w:rsidR="00A42125" w:rsidRPr="00132334">
        <w:t xml:space="preserve">Preoperational thinking is </w:t>
      </w:r>
      <w:r w:rsidR="00A42125" w:rsidRPr="00132334">
        <w:rPr>
          <w:i/>
        </w:rPr>
        <w:t>centered</w:t>
      </w:r>
      <w:r w:rsidR="00A42125" w:rsidRPr="00132334">
        <w:t xml:space="preserve"> on the child’s own perceptions and </w:t>
      </w:r>
      <w:proofErr w:type="gramStart"/>
      <w:r w:rsidR="00A42125" w:rsidRPr="00132334">
        <w:t>is also</w:t>
      </w:r>
      <w:proofErr w:type="gramEnd"/>
      <w:r w:rsidR="00A42125" w:rsidRPr="00132334">
        <w:t xml:space="preserve"> </w:t>
      </w:r>
      <w:r w:rsidR="00A42125" w:rsidRPr="00132334">
        <w:rPr>
          <w:i/>
        </w:rPr>
        <w:t>static</w:t>
      </w:r>
      <w:r w:rsidR="00A42125" w:rsidRPr="00132334">
        <w:t xml:space="preserve"> (focused on states rather than changes).</w:t>
      </w:r>
    </w:p>
    <w:p w14:paraId="2FE4C7E0" w14:textId="5A90CD13" w:rsidR="00A42125" w:rsidRPr="00132334" w:rsidRDefault="00132334" w:rsidP="00C67CFE">
      <w:pPr>
        <w:pStyle w:val="ListParagraph"/>
        <w:spacing w:before="200" w:line="360" w:lineRule="auto"/>
        <w:ind w:left="3600" w:hanging="720"/>
        <w:contextualSpacing w:val="0"/>
      </w:pPr>
      <w:r w:rsidRPr="00C67CFE">
        <w:rPr>
          <w:b/>
        </w:rPr>
        <w:t>e)</w:t>
      </w:r>
      <w:r w:rsidRPr="00C67CFE">
        <w:rPr>
          <w:b/>
        </w:rPr>
        <w:tab/>
      </w:r>
      <w:r w:rsidR="00A42125" w:rsidRPr="00132334">
        <w:t xml:space="preserve">Preoperational children lack </w:t>
      </w:r>
      <w:r w:rsidR="00A42125" w:rsidRPr="00132334">
        <w:rPr>
          <w:i/>
        </w:rPr>
        <w:t>reversibility,</w:t>
      </w:r>
      <w:r w:rsidR="00A42125" w:rsidRPr="00132334">
        <w:t xml:space="preserve"> the ability to mentally “reverse” an action, which leads them to perform poorly in </w:t>
      </w:r>
      <w:r w:rsidR="00A42125" w:rsidRPr="00132334">
        <w:rPr>
          <w:i/>
        </w:rPr>
        <w:t xml:space="preserve">conservation </w:t>
      </w:r>
      <w:r w:rsidR="00A42125" w:rsidRPr="00132334">
        <w:t>tasks.</w:t>
      </w:r>
    </w:p>
    <w:p w14:paraId="187B8F2E" w14:textId="15222922" w:rsidR="00187399" w:rsidRPr="00132334" w:rsidRDefault="00132334" w:rsidP="00C67CFE">
      <w:pPr>
        <w:pStyle w:val="ListParagraph"/>
        <w:spacing w:before="200" w:line="360" w:lineRule="auto"/>
        <w:ind w:left="2880" w:hanging="720"/>
        <w:contextualSpacing w:val="0"/>
      </w:pPr>
      <w:r w:rsidRPr="00C67CFE">
        <w:rPr>
          <w:b/>
        </w:rPr>
        <w:t>3.</w:t>
      </w:r>
      <w:r w:rsidRPr="00C67CFE">
        <w:rPr>
          <w:b/>
        </w:rPr>
        <w:tab/>
      </w:r>
      <w:r w:rsidR="00187399" w:rsidRPr="00132334">
        <w:t xml:space="preserve">The </w:t>
      </w:r>
      <w:r w:rsidR="00187399" w:rsidRPr="00132334">
        <w:rPr>
          <w:b/>
        </w:rPr>
        <w:t>concrete operations</w:t>
      </w:r>
      <w:r w:rsidR="00187399" w:rsidRPr="00132334">
        <w:t xml:space="preserve"> stage begins around the age of 6 or 7 and lasts until about the age of 11 or 12.</w:t>
      </w:r>
    </w:p>
    <w:p w14:paraId="43051700" w14:textId="2B812982" w:rsidR="00187399" w:rsidRPr="00132334" w:rsidRDefault="00132334" w:rsidP="00C67CFE">
      <w:pPr>
        <w:pStyle w:val="ListParagraph"/>
        <w:spacing w:before="200" w:line="360" w:lineRule="auto"/>
        <w:ind w:left="3600" w:hanging="720"/>
        <w:contextualSpacing w:val="0"/>
      </w:pPr>
      <w:r w:rsidRPr="00C67CFE">
        <w:rPr>
          <w:b/>
        </w:rPr>
        <w:t>a)</w:t>
      </w:r>
      <w:r w:rsidRPr="00C67CFE">
        <w:rPr>
          <w:b/>
        </w:rPr>
        <w:tab/>
      </w:r>
      <w:r w:rsidR="00187399" w:rsidRPr="00132334">
        <w:t xml:space="preserve">At this stage, thinking is </w:t>
      </w:r>
      <w:r w:rsidR="00187399" w:rsidRPr="00132334">
        <w:rPr>
          <w:i/>
        </w:rPr>
        <w:t>decentered,</w:t>
      </w:r>
      <w:r w:rsidR="00187399" w:rsidRPr="00132334">
        <w:t xml:space="preserve"> allowing a child to attend to more information and take into account more aspects of a situation.</w:t>
      </w:r>
    </w:p>
    <w:p w14:paraId="0CC0F968" w14:textId="0C36C06F" w:rsidR="00187399" w:rsidRPr="00132334" w:rsidRDefault="00132334" w:rsidP="00C67CFE">
      <w:pPr>
        <w:pStyle w:val="ListParagraph"/>
        <w:spacing w:before="200" w:line="360" w:lineRule="auto"/>
        <w:ind w:left="3600" w:hanging="720"/>
        <w:contextualSpacing w:val="0"/>
      </w:pPr>
      <w:r w:rsidRPr="00C67CFE">
        <w:rPr>
          <w:b/>
        </w:rPr>
        <w:lastRenderedPageBreak/>
        <w:t>b)</w:t>
      </w:r>
      <w:r w:rsidRPr="00C67CFE">
        <w:rPr>
          <w:b/>
        </w:rPr>
        <w:tab/>
      </w:r>
      <w:r w:rsidR="00187399" w:rsidRPr="00132334">
        <w:t xml:space="preserve">They acquire </w:t>
      </w:r>
      <w:r w:rsidR="00187399" w:rsidRPr="00132334">
        <w:rPr>
          <w:i/>
        </w:rPr>
        <w:t>reversibility</w:t>
      </w:r>
      <w:r w:rsidR="00187399" w:rsidRPr="00132334">
        <w:t xml:space="preserve"> and the ability of </w:t>
      </w:r>
      <w:r w:rsidR="00187399" w:rsidRPr="00132334">
        <w:rPr>
          <w:i/>
        </w:rPr>
        <w:t>classification</w:t>
      </w:r>
      <w:r w:rsidR="00187399" w:rsidRPr="00132334">
        <w:t xml:space="preserve"> during this stage.</w:t>
      </w:r>
    </w:p>
    <w:p w14:paraId="0D9256C6" w14:textId="31D324C7" w:rsidR="00187399" w:rsidRPr="00132334" w:rsidRDefault="00132334" w:rsidP="00C67CFE">
      <w:pPr>
        <w:pStyle w:val="ListParagraph"/>
        <w:spacing w:before="200" w:line="360" w:lineRule="auto"/>
        <w:ind w:left="2880" w:hanging="720"/>
        <w:contextualSpacing w:val="0"/>
      </w:pPr>
      <w:r w:rsidRPr="00C67CFE">
        <w:rPr>
          <w:b/>
        </w:rPr>
        <w:t>4.</w:t>
      </w:r>
      <w:r w:rsidRPr="00C67CFE">
        <w:rPr>
          <w:b/>
        </w:rPr>
        <w:tab/>
      </w:r>
      <w:r w:rsidR="00187399" w:rsidRPr="00132334">
        <w:t xml:space="preserve">The </w:t>
      </w:r>
      <w:r w:rsidR="00187399" w:rsidRPr="00132334">
        <w:rPr>
          <w:b/>
        </w:rPr>
        <w:t>formal operations</w:t>
      </w:r>
      <w:r w:rsidR="00187399" w:rsidRPr="00132334">
        <w:t xml:space="preserve"> stage is the final stage of development, beginning in adolescence.</w:t>
      </w:r>
    </w:p>
    <w:p w14:paraId="0CAD5450" w14:textId="2CEA412D" w:rsidR="00187399" w:rsidRPr="00132334" w:rsidRDefault="00132334" w:rsidP="00C67CFE">
      <w:pPr>
        <w:pStyle w:val="ListParagraph"/>
        <w:spacing w:before="200" w:line="360" w:lineRule="auto"/>
        <w:ind w:left="3600" w:hanging="720"/>
        <w:contextualSpacing w:val="0"/>
      </w:pPr>
      <w:r w:rsidRPr="00C67CFE">
        <w:rPr>
          <w:b/>
        </w:rPr>
        <w:t>a)</w:t>
      </w:r>
      <w:r w:rsidRPr="00C67CFE">
        <w:rPr>
          <w:b/>
        </w:rPr>
        <w:tab/>
      </w:r>
      <w:r w:rsidR="00187399" w:rsidRPr="00132334">
        <w:t>Adolescents show much more systematic thinking, allowing them to test hypotheses and keep track of results.</w:t>
      </w:r>
    </w:p>
    <w:p w14:paraId="34B05FAB" w14:textId="53A99C9E" w:rsidR="00187399" w:rsidRPr="00132334" w:rsidRDefault="00132334" w:rsidP="00C67CFE">
      <w:pPr>
        <w:pStyle w:val="ListParagraph"/>
        <w:spacing w:before="200" w:line="360" w:lineRule="auto"/>
        <w:ind w:left="3600" w:hanging="720"/>
        <w:contextualSpacing w:val="0"/>
      </w:pPr>
      <w:r w:rsidRPr="00C67CFE">
        <w:rPr>
          <w:b/>
        </w:rPr>
        <w:t>b)</w:t>
      </w:r>
      <w:r w:rsidRPr="00C67CFE">
        <w:rPr>
          <w:b/>
        </w:rPr>
        <w:tab/>
      </w:r>
      <w:r w:rsidR="00187399" w:rsidRPr="00132334">
        <w:t>They can also think more abstractly than they could at the concrete operations stage.</w:t>
      </w:r>
    </w:p>
    <w:p w14:paraId="212FD887" w14:textId="3D67D6D6" w:rsidR="00187399" w:rsidRPr="00132334" w:rsidRDefault="00132334" w:rsidP="00C67CFE">
      <w:pPr>
        <w:pStyle w:val="ListParagraph"/>
        <w:spacing w:before="200" w:line="360" w:lineRule="auto"/>
        <w:ind w:left="1440" w:hanging="720"/>
        <w:contextualSpacing w:val="0"/>
      </w:pPr>
      <w:r w:rsidRPr="00C67CFE">
        <w:rPr>
          <w:b/>
        </w:rPr>
        <w:t>C.</w:t>
      </w:r>
      <w:r w:rsidRPr="00C67CFE">
        <w:rPr>
          <w:b/>
        </w:rPr>
        <w:tab/>
      </w:r>
      <w:r w:rsidR="00187399" w:rsidRPr="00132334">
        <w:t>Piaget’s theory has received criticism since the 1970s.</w:t>
      </w:r>
    </w:p>
    <w:p w14:paraId="290A27CB" w14:textId="2C1F074D" w:rsidR="00187399" w:rsidRPr="00132334" w:rsidRDefault="00132334" w:rsidP="00C67CFE">
      <w:pPr>
        <w:pStyle w:val="ListParagraph"/>
        <w:spacing w:before="200" w:line="360" w:lineRule="auto"/>
        <w:ind w:left="2880" w:hanging="720"/>
        <w:contextualSpacing w:val="0"/>
      </w:pPr>
      <w:r w:rsidRPr="00C67CFE">
        <w:rPr>
          <w:b/>
        </w:rPr>
        <w:t>1.</w:t>
      </w:r>
      <w:r w:rsidRPr="00C67CFE">
        <w:rPr>
          <w:b/>
        </w:rPr>
        <w:tab/>
      </w:r>
      <w:r w:rsidR="00187399" w:rsidRPr="00132334">
        <w:t>Critics have pointed out methodological problems with Piaget’s observations of infants (all done with his own children).</w:t>
      </w:r>
    </w:p>
    <w:p w14:paraId="457F48E3" w14:textId="7C74E917" w:rsidR="00187399" w:rsidRPr="00132334" w:rsidRDefault="00132334" w:rsidP="00C67CFE">
      <w:pPr>
        <w:pStyle w:val="ListParagraph"/>
        <w:spacing w:before="200" w:line="360" w:lineRule="auto"/>
        <w:ind w:left="2880" w:hanging="720"/>
        <w:contextualSpacing w:val="0"/>
      </w:pPr>
      <w:r w:rsidRPr="00C67CFE">
        <w:rPr>
          <w:b/>
        </w:rPr>
        <w:t>2.</w:t>
      </w:r>
      <w:r w:rsidRPr="00C67CFE">
        <w:rPr>
          <w:b/>
        </w:rPr>
        <w:tab/>
      </w:r>
      <w:r w:rsidR="00C3406A" w:rsidRPr="00132334">
        <w:t>Other theorists have argued that the evidence for distinct stages is not strong.</w:t>
      </w:r>
    </w:p>
    <w:p w14:paraId="489DF5FD" w14:textId="33311164" w:rsidR="007962DE" w:rsidRPr="00132334" w:rsidRDefault="00132334" w:rsidP="00C67CFE">
      <w:pPr>
        <w:pStyle w:val="ListParagraph"/>
        <w:spacing w:before="200" w:line="360" w:lineRule="auto"/>
        <w:ind w:left="720" w:hanging="720"/>
        <w:contextualSpacing w:val="0"/>
      </w:pPr>
      <w:r w:rsidRPr="00C67CFE">
        <w:rPr>
          <w:b/>
        </w:rPr>
        <w:t>III.</w:t>
      </w:r>
      <w:r w:rsidRPr="00C67CFE">
        <w:rPr>
          <w:b/>
        </w:rPr>
        <w:tab/>
      </w:r>
      <w:r w:rsidR="006E5057" w:rsidRPr="00132334">
        <w:t>Non-Piagetian Approaches to Cognitive Development</w:t>
      </w:r>
    </w:p>
    <w:p w14:paraId="372C28AC" w14:textId="1462F3D6" w:rsidR="00C3406A" w:rsidRPr="00132334" w:rsidRDefault="00132334" w:rsidP="00C67CFE">
      <w:pPr>
        <w:pStyle w:val="ListParagraph"/>
        <w:spacing w:before="200" w:line="360" w:lineRule="auto"/>
        <w:ind w:left="1440" w:hanging="720"/>
        <w:contextualSpacing w:val="0"/>
      </w:pPr>
      <w:r w:rsidRPr="00C67CFE">
        <w:rPr>
          <w:b/>
        </w:rPr>
        <w:t>A.</w:t>
      </w:r>
      <w:r w:rsidRPr="00C67CFE">
        <w:rPr>
          <w:b/>
        </w:rPr>
        <w:tab/>
      </w:r>
      <w:r w:rsidR="00984BCC" w:rsidRPr="00132334">
        <w:t>Many psychologists assert that cognitive abilities develop gradually rather than in discrete stages.</w:t>
      </w:r>
    </w:p>
    <w:p w14:paraId="5116426F" w14:textId="193EAC41" w:rsidR="00026E54" w:rsidRPr="00132334" w:rsidRDefault="00132334" w:rsidP="00C67CFE">
      <w:pPr>
        <w:pStyle w:val="ListParagraph"/>
        <w:spacing w:before="200" w:line="360" w:lineRule="auto"/>
        <w:ind w:left="2880" w:hanging="720"/>
        <w:contextualSpacing w:val="0"/>
      </w:pPr>
      <w:r w:rsidRPr="00C67CFE">
        <w:rPr>
          <w:b/>
        </w:rPr>
        <w:t>1.</w:t>
      </w:r>
      <w:r w:rsidRPr="00C67CFE">
        <w:rPr>
          <w:b/>
        </w:rPr>
        <w:tab/>
      </w:r>
      <w:r w:rsidR="00026E54" w:rsidRPr="00132334">
        <w:t>Some theorists use adult models of cognitive processes as a framework within which to understand how children process information.</w:t>
      </w:r>
    </w:p>
    <w:p w14:paraId="767A849F" w14:textId="740C5C52" w:rsidR="00026E54" w:rsidRPr="00132334" w:rsidRDefault="00132334" w:rsidP="00C67CFE">
      <w:pPr>
        <w:pStyle w:val="ListParagraph"/>
        <w:spacing w:before="200" w:line="360" w:lineRule="auto"/>
        <w:ind w:left="2880" w:hanging="720"/>
        <w:contextualSpacing w:val="0"/>
      </w:pPr>
      <w:r w:rsidRPr="00C67CFE">
        <w:rPr>
          <w:b/>
        </w:rPr>
        <w:t>2.</w:t>
      </w:r>
      <w:r w:rsidRPr="00C67CFE">
        <w:rPr>
          <w:b/>
        </w:rPr>
        <w:tab/>
      </w:r>
      <w:r w:rsidR="00026E54" w:rsidRPr="00132334">
        <w:t>Others focus on physiological factors that contribute to cognitive development.</w:t>
      </w:r>
    </w:p>
    <w:p w14:paraId="553ECD82" w14:textId="40B82912" w:rsidR="00026E54" w:rsidRPr="00132334" w:rsidRDefault="00132334" w:rsidP="00C67CFE">
      <w:pPr>
        <w:pStyle w:val="ListParagraph"/>
        <w:spacing w:before="200" w:line="360" w:lineRule="auto"/>
        <w:ind w:left="2880" w:hanging="720"/>
        <w:contextualSpacing w:val="0"/>
      </w:pPr>
      <w:r w:rsidRPr="00C67CFE">
        <w:rPr>
          <w:b/>
        </w:rPr>
        <w:t>3.</w:t>
      </w:r>
      <w:r w:rsidRPr="00C67CFE">
        <w:rPr>
          <w:b/>
        </w:rPr>
        <w:tab/>
      </w:r>
      <w:r w:rsidR="00026E54" w:rsidRPr="00132334">
        <w:t xml:space="preserve">Still others have rediscovered the work of Russian psychologist Vygotsky, who held that the environment (both physical and </w:t>
      </w:r>
      <w:r w:rsidR="00026E54" w:rsidRPr="00132334">
        <w:lastRenderedPageBreak/>
        <w:t>social) plays a huge role in the child’s ability to understand concepts.</w:t>
      </w:r>
    </w:p>
    <w:p w14:paraId="7866BE1E" w14:textId="1405E1E7" w:rsidR="00026E54" w:rsidRPr="00132334" w:rsidRDefault="00132334" w:rsidP="00C67CFE">
      <w:pPr>
        <w:pStyle w:val="ListParagraph"/>
        <w:spacing w:before="200" w:line="360" w:lineRule="auto"/>
        <w:ind w:left="1440" w:hanging="720"/>
        <w:contextualSpacing w:val="0"/>
      </w:pPr>
      <w:r w:rsidRPr="00C67CFE">
        <w:rPr>
          <w:b/>
        </w:rPr>
        <w:t>B.</w:t>
      </w:r>
      <w:r w:rsidRPr="00C67CFE">
        <w:rPr>
          <w:b/>
        </w:rPr>
        <w:tab/>
      </w:r>
      <w:r w:rsidR="00794FD6" w:rsidRPr="00132334">
        <w:t>Perceptual abilities are crucial to acquiring information about the world around us.</w:t>
      </w:r>
    </w:p>
    <w:p w14:paraId="153D88F0" w14:textId="4CB4AA6D" w:rsidR="00794FD6" w:rsidRPr="00132334" w:rsidRDefault="00132334" w:rsidP="00C67CFE">
      <w:pPr>
        <w:pStyle w:val="ListParagraph"/>
        <w:spacing w:before="200" w:line="360" w:lineRule="auto"/>
        <w:ind w:left="2880" w:hanging="720"/>
        <w:contextualSpacing w:val="0"/>
      </w:pPr>
      <w:r w:rsidRPr="00C67CFE">
        <w:rPr>
          <w:b/>
        </w:rPr>
        <w:t>1.</w:t>
      </w:r>
      <w:r w:rsidRPr="00C67CFE">
        <w:rPr>
          <w:b/>
        </w:rPr>
        <w:tab/>
      </w:r>
      <w:r w:rsidR="00794FD6" w:rsidRPr="00132334">
        <w:t xml:space="preserve">By </w:t>
      </w:r>
      <w:r w:rsidR="00AD5AA8">
        <w:t>3</w:t>
      </w:r>
      <w:r w:rsidR="00794FD6" w:rsidRPr="00132334">
        <w:t xml:space="preserve"> months of age, infants show surprise at “impossible events” and begin to show understand of basic principles of physical support.</w:t>
      </w:r>
    </w:p>
    <w:p w14:paraId="3F41698F" w14:textId="49FB078A" w:rsidR="00794FD6" w:rsidRPr="00132334" w:rsidRDefault="00132334" w:rsidP="00C67CFE">
      <w:pPr>
        <w:pStyle w:val="ListParagraph"/>
        <w:spacing w:before="200" w:line="360" w:lineRule="auto"/>
        <w:ind w:left="2880" w:hanging="720"/>
        <w:contextualSpacing w:val="0"/>
      </w:pPr>
      <w:r w:rsidRPr="00C67CFE">
        <w:rPr>
          <w:b/>
        </w:rPr>
        <w:t>2.</w:t>
      </w:r>
      <w:r w:rsidRPr="00C67CFE">
        <w:rPr>
          <w:b/>
        </w:rPr>
        <w:tab/>
      </w:r>
      <w:r w:rsidR="00794FD6" w:rsidRPr="00132334">
        <w:t>Similarly, by the age of 6</w:t>
      </w:r>
      <w:r w:rsidR="00572EEB">
        <w:t>–</w:t>
      </w:r>
      <w:r w:rsidR="00794FD6" w:rsidRPr="00132334">
        <w:t>7 months</w:t>
      </w:r>
      <w:r w:rsidR="00AD5AA8">
        <w:t>,</w:t>
      </w:r>
      <w:r w:rsidR="00794FD6" w:rsidRPr="00132334">
        <w:t xml:space="preserve"> infants shown evidence of using Gestalt principles of similarity to group objects.</w:t>
      </w:r>
    </w:p>
    <w:p w14:paraId="595F8F2C" w14:textId="5A6C0026" w:rsidR="00794FD6" w:rsidRPr="00132334" w:rsidRDefault="00132334" w:rsidP="00C67CFE">
      <w:pPr>
        <w:pStyle w:val="ListParagraph"/>
        <w:spacing w:before="200" w:line="360" w:lineRule="auto"/>
        <w:ind w:left="1440" w:hanging="720"/>
        <w:contextualSpacing w:val="0"/>
      </w:pPr>
      <w:r w:rsidRPr="00C67CFE">
        <w:rPr>
          <w:b/>
        </w:rPr>
        <w:t>C.</w:t>
      </w:r>
      <w:r w:rsidRPr="00C67CFE">
        <w:rPr>
          <w:b/>
        </w:rPr>
        <w:tab/>
      </w:r>
      <w:r w:rsidR="00794FD6" w:rsidRPr="00132334">
        <w:t>Toddlers acquire syntax rapidly, without formal teaching.</w:t>
      </w:r>
    </w:p>
    <w:p w14:paraId="19CBDB35" w14:textId="245E8DA0" w:rsidR="00794FD6" w:rsidRPr="00132334" w:rsidRDefault="00132334" w:rsidP="00C67CFE">
      <w:pPr>
        <w:pStyle w:val="ListParagraph"/>
        <w:spacing w:before="200" w:line="360" w:lineRule="auto"/>
        <w:ind w:left="2880" w:hanging="720"/>
        <w:contextualSpacing w:val="0"/>
      </w:pPr>
      <w:r w:rsidRPr="00C67CFE">
        <w:rPr>
          <w:b/>
        </w:rPr>
        <w:t>1.</w:t>
      </w:r>
      <w:r w:rsidRPr="00C67CFE">
        <w:rPr>
          <w:b/>
        </w:rPr>
        <w:tab/>
      </w:r>
      <w:r w:rsidR="00794FD6" w:rsidRPr="00132334">
        <w:t xml:space="preserve">This leads many developmental psychologists to speak of </w:t>
      </w:r>
      <w:r w:rsidR="00794FD6" w:rsidRPr="00132334">
        <w:rPr>
          <w:i/>
        </w:rPr>
        <w:t>language acquisition</w:t>
      </w:r>
      <w:r w:rsidR="00794FD6" w:rsidRPr="00132334">
        <w:t xml:space="preserve"> rather than </w:t>
      </w:r>
      <w:r w:rsidR="00794FD6" w:rsidRPr="00132334">
        <w:rPr>
          <w:i/>
        </w:rPr>
        <w:t>language learning.</w:t>
      </w:r>
    </w:p>
    <w:p w14:paraId="107B15E0" w14:textId="1DE63A7D" w:rsidR="00794FD6" w:rsidRPr="00132334" w:rsidRDefault="00132334" w:rsidP="00C67CFE">
      <w:pPr>
        <w:pStyle w:val="ListParagraph"/>
        <w:spacing w:before="200" w:line="360" w:lineRule="auto"/>
        <w:ind w:left="2880" w:hanging="720"/>
        <w:contextualSpacing w:val="0"/>
      </w:pPr>
      <w:r w:rsidRPr="00C67CFE">
        <w:rPr>
          <w:b/>
        </w:rPr>
        <w:t>2.</w:t>
      </w:r>
      <w:r w:rsidRPr="00C67CFE">
        <w:rPr>
          <w:b/>
        </w:rPr>
        <w:tab/>
      </w:r>
      <w:r w:rsidR="00794FD6" w:rsidRPr="00132334">
        <w:t xml:space="preserve">Many agree with Chomsky’s idea that people are born with </w:t>
      </w:r>
      <w:r w:rsidR="00794FD6" w:rsidRPr="00132334">
        <w:rPr>
          <w:i/>
        </w:rPr>
        <w:t>language universals</w:t>
      </w:r>
      <w:r w:rsidR="00794FD6" w:rsidRPr="00132334">
        <w:t>; they are biologically prepared to learn a human language.</w:t>
      </w:r>
    </w:p>
    <w:p w14:paraId="0562B8F6" w14:textId="3E5D2135" w:rsidR="00794FD6" w:rsidRPr="00132334" w:rsidRDefault="00132334" w:rsidP="00C67CFE">
      <w:pPr>
        <w:pStyle w:val="ListParagraph"/>
        <w:spacing w:before="200" w:line="360" w:lineRule="auto"/>
        <w:ind w:left="2880" w:hanging="720"/>
        <w:contextualSpacing w:val="0"/>
      </w:pPr>
      <w:r w:rsidRPr="00C67CFE">
        <w:rPr>
          <w:b/>
        </w:rPr>
        <w:t>3.</w:t>
      </w:r>
      <w:r w:rsidRPr="00C67CFE">
        <w:rPr>
          <w:b/>
        </w:rPr>
        <w:tab/>
      </w:r>
      <w:r w:rsidR="00794FD6" w:rsidRPr="00132334">
        <w:t xml:space="preserve">By the time children are stringing two-word utterances together (around the age of </w:t>
      </w:r>
      <w:r w:rsidR="00AD5AA8">
        <w:t>2</w:t>
      </w:r>
      <w:r w:rsidR="00794FD6" w:rsidRPr="00132334">
        <w:t>)</w:t>
      </w:r>
      <w:proofErr w:type="gramStart"/>
      <w:r w:rsidR="00794FD6" w:rsidRPr="00132334">
        <w:t>,</w:t>
      </w:r>
      <w:proofErr w:type="gramEnd"/>
      <w:r w:rsidR="00794FD6" w:rsidRPr="00132334">
        <w:t xml:space="preserve"> they may be forming simple </w:t>
      </w:r>
      <w:r w:rsidR="00794FD6" w:rsidRPr="00132334">
        <w:rPr>
          <w:i/>
        </w:rPr>
        <w:t>pivot grammars</w:t>
      </w:r>
      <w:r w:rsidR="00794FD6" w:rsidRPr="00132334">
        <w:t xml:space="preserve"> based on the language that they hear around them.</w:t>
      </w:r>
    </w:p>
    <w:p w14:paraId="0337EB69" w14:textId="38A175D7" w:rsidR="00794FD6" w:rsidRPr="00132334" w:rsidRDefault="00132334" w:rsidP="00C67CFE">
      <w:pPr>
        <w:pStyle w:val="ListParagraph"/>
        <w:spacing w:before="200" w:line="360" w:lineRule="auto"/>
        <w:ind w:left="2880" w:hanging="720"/>
        <w:contextualSpacing w:val="0"/>
      </w:pPr>
      <w:r w:rsidRPr="00C67CFE">
        <w:rPr>
          <w:b/>
        </w:rPr>
        <w:t>4.</w:t>
      </w:r>
      <w:r w:rsidRPr="00C67CFE">
        <w:rPr>
          <w:b/>
        </w:rPr>
        <w:tab/>
      </w:r>
      <w:r w:rsidR="00794FD6" w:rsidRPr="00132334">
        <w:t>However, other psychologists argue that regularities in children’s two-word sentences are not evidence for rules of syntax, but for use of a small set of semantic relations between words.</w:t>
      </w:r>
    </w:p>
    <w:p w14:paraId="7F315567" w14:textId="1CAD1F96" w:rsidR="00794FD6" w:rsidRPr="00132334" w:rsidRDefault="00132334" w:rsidP="00C67CFE">
      <w:pPr>
        <w:pStyle w:val="ListParagraph"/>
        <w:spacing w:before="200" w:line="360" w:lineRule="auto"/>
        <w:ind w:left="1440" w:hanging="720"/>
        <w:contextualSpacing w:val="0"/>
      </w:pPr>
      <w:r w:rsidRPr="00C67CFE">
        <w:rPr>
          <w:b/>
        </w:rPr>
        <w:t>D.</w:t>
      </w:r>
      <w:r w:rsidRPr="00C67CFE">
        <w:rPr>
          <w:b/>
        </w:rPr>
        <w:tab/>
      </w:r>
      <w:r w:rsidR="002A1A38" w:rsidRPr="00132334">
        <w:t xml:space="preserve">Researchers also note the difference in use of memory </w:t>
      </w:r>
      <w:r w:rsidR="002A1A38" w:rsidRPr="00132334">
        <w:rPr>
          <w:i/>
        </w:rPr>
        <w:t>strategies</w:t>
      </w:r>
      <w:r w:rsidR="002A1A38" w:rsidRPr="00132334">
        <w:t xml:space="preserve"> by older and younger children.</w:t>
      </w:r>
    </w:p>
    <w:p w14:paraId="0E63A137" w14:textId="37178744" w:rsidR="002A1A38" w:rsidRPr="00132334" w:rsidRDefault="00132334" w:rsidP="00C67CFE">
      <w:pPr>
        <w:pStyle w:val="ListParagraph"/>
        <w:spacing w:before="200" w:line="360" w:lineRule="auto"/>
        <w:ind w:left="2880" w:hanging="720"/>
        <w:contextualSpacing w:val="0"/>
      </w:pPr>
      <w:r w:rsidRPr="00C67CFE">
        <w:rPr>
          <w:b/>
        </w:rPr>
        <w:lastRenderedPageBreak/>
        <w:t>1.</w:t>
      </w:r>
      <w:r w:rsidRPr="00C67CFE">
        <w:rPr>
          <w:b/>
        </w:rPr>
        <w:tab/>
      </w:r>
      <w:r w:rsidR="002A1A38" w:rsidRPr="00132334">
        <w:t>Younger children are less likely to rehearse material than older children are.</w:t>
      </w:r>
    </w:p>
    <w:p w14:paraId="079344CD" w14:textId="328BC529" w:rsidR="002A1A38" w:rsidRPr="00132334" w:rsidRDefault="00132334" w:rsidP="00C67CFE">
      <w:pPr>
        <w:pStyle w:val="ListParagraph"/>
        <w:spacing w:before="200" w:line="360" w:lineRule="auto"/>
        <w:ind w:left="2880" w:hanging="720"/>
        <w:contextualSpacing w:val="0"/>
      </w:pPr>
      <w:r w:rsidRPr="00C67CFE">
        <w:rPr>
          <w:b/>
        </w:rPr>
        <w:t>2.</w:t>
      </w:r>
      <w:r w:rsidRPr="00C67CFE">
        <w:rPr>
          <w:b/>
        </w:rPr>
        <w:tab/>
      </w:r>
      <w:r w:rsidR="002A1A38" w:rsidRPr="00132334">
        <w:t>When children who do not spontaneously rehearse are induced to do so, their memory performance rises.</w:t>
      </w:r>
    </w:p>
    <w:p w14:paraId="420391A1" w14:textId="6A073BBE" w:rsidR="00794FD6" w:rsidRPr="00132334" w:rsidRDefault="00132334" w:rsidP="00C67CFE">
      <w:pPr>
        <w:pStyle w:val="ListParagraph"/>
        <w:spacing w:before="200" w:line="360" w:lineRule="auto"/>
        <w:ind w:left="1440" w:hanging="720"/>
        <w:contextualSpacing w:val="0"/>
      </w:pPr>
      <w:r w:rsidRPr="00C67CFE">
        <w:rPr>
          <w:b/>
        </w:rPr>
        <w:t>E.</w:t>
      </w:r>
      <w:r w:rsidRPr="00C67CFE">
        <w:rPr>
          <w:b/>
        </w:rPr>
        <w:tab/>
      </w:r>
      <w:r w:rsidR="002A1A38" w:rsidRPr="00132334">
        <w:t>Reasoning abilities improve dramatically from middle to late childhood.</w:t>
      </w:r>
    </w:p>
    <w:p w14:paraId="3C7597B1" w14:textId="313C1BE7" w:rsidR="002A1A38" w:rsidRPr="00132334" w:rsidRDefault="00132334" w:rsidP="00C67CFE">
      <w:pPr>
        <w:pStyle w:val="ListParagraph"/>
        <w:spacing w:before="200" w:line="360" w:lineRule="auto"/>
        <w:ind w:left="2880" w:hanging="720"/>
        <w:contextualSpacing w:val="0"/>
      </w:pPr>
      <w:r w:rsidRPr="00C67CFE">
        <w:rPr>
          <w:b/>
        </w:rPr>
        <w:t>1.</w:t>
      </w:r>
      <w:r w:rsidRPr="00C67CFE">
        <w:rPr>
          <w:b/>
        </w:rPr>
        <w:tab/>
      </w:r>
      <w:r w:rsidR="002A1A38" w:rsidRPr="00132334">
        <w:t>Osherson and Markman showed that first through sixth graders do not understand tautologies and contradictions, believing that a statement like “Either the chip in my hand is blue, or it is not blue” cannot be verified unless the chip is visible.</w:t>
      </w:r>
    </w:p>
    <w:p w14:paraId="0B1722D4" w14:textId="0F1845D8" w:rsidR="002A1A38" w:rsidRPr="00132334" w:rsidRDefault="00132334" w:rsidP="00C67CFE">
      <w:pPr>
        <w:pStyle w:val="ListParagraph"/>
        <w:spacing w:before="200" w:line="360" w:lineRule="auto"/>
        <w:ind w:left="2880" w:hanging="720"/>
        <w:contextualSpacing w:val="0"/>
      </w:pPr>
      <w:r w:rsidRPr="00C67CFE">
        <w:rPr>
          <w:b/>
        </w:rPr>
        <w:t>2.</w:t>
      </w:r>
      <w:r w:rsidRPr="00C67CFE">
        <w:rPr>
          <w:b/>
        </w:rPr>
        <w:tab/>
      </w:r>
      <w:r w:rsidR="002A1A38" w:rsidRPr="00132334">
        <w:t>By tenth grade, students are likely to understand that such statements could be evaluated on formal logic alone.</w:t>
      </w:r>
    </w:p>
    <w:p w14:paraId="3B2FDF63" w14:textId="669F7A00" w:rsidR="002A1A38" w:rsidRPr="00132334" w:rsidRDefault="00132334" w:rsidP="00C67CFE">
      <w:pPr>
        <w:pStyle w:val="ListParagraph"/>
        <w:spacing w:before="200" w:line="360" w:lineRule="auto"/>
        <w:ind w:left="2880" w:hanging="720"/>
        <w:contextualSpacing w:val="0"/>
      </w:pPr>
      <w:r w:rsidRPr="00C67CFE">
        <w:rPr>
          <w:b/>
        </w:rPr>
        <w:t>3.</w:t>
      </w:r>
      <w:r w:rsidRPr="00C67CFE">
        <w:rPr>
          <w:b/>
        </w:rPr>
        <w:tab/>
      </w:r>
      <w:r w:rsidR="002A1A38" w:rsidRPr="00132334">
        <w:t>However, other researchers have shown that even 4- and 5-year-olds can reason logically about syllogisms if problems are about make-believe animals (that is, if the children are not confused by preexisting knowledge).</w:t>
      </w:r>
    </w:p>
    <w:p w14:paraId="349908B8" w14:textId="1954D5EC" w:rsidR="00EF4CCA" w:rsidRPr="00132334" w:rsidRDefault="00132334" w:rsidP="00C67CFE">
      <w:pPr>
        <w:pStyle w:val="ListParagraph"/>
        <w:spacing w:before="200" w:line="360" w:lineRule="auto"/>
        <w:ind w:left="2880" w:hanging="720"/>
        <w:contextualSpacing w:val="0"/>
      </w:pPr>
      <w:r w:rsidRPr="00C67CFE">
        <w:rPr>
          <w:b/>
        </w:rPr>
        <w:t>4.</w:t>
      </w:r>
      <w:r w:rsidRPr="00C67CFE">
        <w:rPr>
          <w:b/>
        </w:rPr>
        <w:tab/>
      </w:r>
      <w:r w:rsidR="00EF4CCA" w:rsidRPr="00132334">
        <w:t>Other studies indicate that, even when children can draw logical conclusions, they don’t fully appreciate the idea of validity before age 12 or so.</w:t>
      </w:r>
    </w:p>
    <w:p w14:paraId="6EF2CA4B" w14:textId="4AFAF9FA" w:rsidR="007962DE" w:rsidRPr="00132334" w:rsidRDefault="00132334" w:rsidP="00C67CFE">
      <w:pPr>
        <w:pStyle w:val="ListParagraph"/>
        <w:spacing w:before="200" w:line="360" w:lineRule="auto"/>
        <w:ind w:left="720" w:hanging="720"/>
        <w:contextualSpacing w:val="0"/>
      </w:pPr>
      <w:r w:rsidRPr="00C67CFE">
        <w:rPr>
          <w:b/>
        </w:rPr>
        <w:t>IV.</w:t>
      </w:r>
      <w:r w:rsidRPr="00C67CFE">
        <w:rPr>
          <w:b/>
        </w:rPr>
        <w:tab/>
      </w:r>
      <w:r w:rsidR="006E5057" w:rsidRPr="00132334">
        <w:t>Some Post-Piagetian Answers to the Question “What Develops?”</w:t>
      </w:r>
    </w:p>
    <w:p w14:paraId="7F11DD0F" w14:textId="4FCEC8D2" w:rsidR="000D5588" w:rsidRPr="00132334" w:rsidRDefault="00132334" w:rsidP="00C67CFE">
      <w:pPr>
        <w:pStyle w:val="ListParagraph"/>
        <w:spacing w:before="200" w:line="360" w:lineRule="auto"/>
        <w:ind w:left="1440" w:hanging="720"/>
        <w:contextualSpacing w:val="0"/>
      </w:pPr>
      <w:r w:rsidRPr="00C67CFE">
        <w:rPr>
          <w:b/>
        </w:rPr>
        <w:t>A.</w:t>
      </w:r>
      <w:r w:rsidRPr="00C67CFE">
        <w:rPr>
          <w:b/>
        </w:rPr>
        <w:tab/>
      </w:r>
      <w:r w:rsidR="000D5588" w:rsidRPr="00132334">
        <w:t>One important factor in cognitive development is neurological development.</w:t>
      </w:r>
    </w:p>
    <w:p w14:paraId="6B5A88A6" w14:textId="070B191B" w:rsidR="000D5588" w:rsidRPr="00132334" w:rsidRDefault="00132334" w:rsidP="00C67CFE">
      <w:pPr>
        <w:pStyle w:val="ListParagraph"/>
        <w:spacing w:before="200" w:line="360" w:lineRule="auto"/>
        <w:ind w:left="2880" w:hanging="720"/>
        <w:contextualSpacing w:val="0"/>
      </w:pPr>
      <w:r w:rsidRPr="00C67CFE">
        <w:rPr>
          <w:b/>
        </w:rPr>
        <w:t>1.</w:t>
      </w:r>
      <w:r w:rsidRPr="00C67CFE">
        <w:rPr>
          <w:b/>
        </w:rPr>
        <w:tab/>
      </w:r>
      <w:r w:rsidR="003D7D00" w:rsidRPr="00132334">
        <w:t xml:space="preserve">Performance on object-permanence tasks correlates with development of the </w:t>
      </w:r>
      <w:r w:rsidR="003D7D00" w:rsidRPr="00132334">
        <w:rPr>
          <w:i/>
        </w:rPr>
        <w:t>prefrontal cortex.</w:t>
      </w:r>
    </w:p>
    <w:p w14:paraId="749D07F4" w14:textId="1E9CF90D" w:rsidR="003D7D00" w:rsidRPr="00132334" w:rsidRDefault="00132334" w:rsidP="00C67CFE">
      <w:pPr>
        <w:pStyle w:val="ListParagraph"/>
        <w:spacing w:before="200" w:line="360" w:lineRule="auto"/>
        <w:ind w:left="2880" w:hanging="720"/>
        <w:contextualSpacing w:val="0"/>
      </w:pPr>
      <w:r w:rsidRPr="00C67CFE">
        <w:rPr>
          <w:b/>
        </w:rPr>
        <w:t>2.</w:t>
      </w:r>
      <w:r w:rsidRPr="00C67CFE">
        <w:rPr>
          <w:b/>
        </w:rPr>
        <w:tab/>
      </w:r>
      <w:r w:rsidR="003D7D00" w:rsidRPr="00132334">
        <w:t>With development, the brain becomes more fine-tuned and organized.</w:t>
      </w:r>
    </w:p>
    <w:p w14:paraId="47471B8B" w14:textId="6D8EE967" w:rsidR="003D7D00" w:rsidRPr="00132334" w:rsidRDefault="00132334" w:rsidP="00C67CFE">
      <w:pPr>
        <w:pStyle w:val="ListParagraph"/>
        <w:spacing w:before="200" w:line="360" w:lineRule="auto"/>
        <w:ind w:left="3600" w:hanging="720"/>
        <w:contextualSpacing w:val="0"/>
      </w:pPr>
      <w:r w:rsidRPr="00C67CFE">
        <w:rPr>
          <w:b/>
        </w:rPr>
        <w:lastRenderedPageBreak/>
        <w:t>a)</w:t>
      </w:r>
      <w:r w:rsidRPr="00C67CFE">
        <w:rPr>
          <w:b/>
        </w:rPr>
        <w:tab/>
      </w:r>
      <w:r w:rsidR="003D7D00" w:rsidRPr="00132334">
        <w:t>Sensation and motor areas develop first.</w:t>
      </w:r>
    </w:p>
    <w:p w14:paraId="114919C7" w14:textId="5BEB50FD" w:rsidR="003D7D00" w:rsidRPr="00132334" w:rsidRDefault="00132334" w:rsidP="00C67CFE">
      <w:pPr>
        <w:pStyle w:val="ListParagraph"/>
        <w:spacing w:before="200" w:line="360" w:lineRule="auto"/>
        <w:ind w:left="3600" w:hanging="720"/>
        <w:contextualSpacing w:val="0"/>
      </w:pPr>
      <w:r w:rsidRPr="00C67CFE">
        <w:rPr>
          <w:b/>
        </w:rPr>
        <w:t>b)</w:t>
      </w:r>
      <w:r w:rsidRPr="00C67CFE">
        <w:rPr>
          <w:b/>
        </w:rPr>
        <w:tab/>
      </w:r>
      <w:r w:rsidR="003D7D00" w:rsidRPr="00132334">
        <w:t>Association areas develop a little more slowly.</w:t>
      </w:r>
    </w:p>
    <w:p w14:paraId="7D5EE4C4" w14:textId="575E68E7" w:rsidR="003D7D00" w:rsidRPr="00132334" w:rsidRDefault="00132334" w:rsidP="00C67CFE">
      <w:pPr>
        <w:pStyle w:val="ListParagraph"/>
        <w:spacing w:before="200" w:line="360" w:lineRule="auto"/>
        <w:ind w:left="3600" w:hanging="720"/>
        <w:contextualSpacing w:val="0"/>
      </w:pPr>
      <w:r w:rsidRPr="00C67CFE">
        <w:rPr>
          <w:b/>
        </w:rPr>
        <w:t>c)</w:t>
      </w:r>
      <w:r w:rsidRPr="00C67CFE">
        <w:rPr>
          <w:b/>
        </w:rPr>
        <w:tab/>
      </w:r>
      <w:r w:rsidR="003D7D00" w:rsidRPr="00132334">
        <w:t>Areas involved in top-down control of behavior are the last to develop.</w:t>
      </w:r>
    </w:p>
    <w:p w14:paraId="5BAF82B4" w14:textId="7CFED5D6" w:rsidR="003D7D00" w:rsidRPr="00132334" w:rsidRDefault="00132334" w:rsidP="00C67CFE">
      <w:pPr>
        <w:pStyle w:val="ListParagraph"/>
        <w:spacing w:before="200" w:line="360" w:lineRule="auto"/>
        <w:ind w:left="1440" w:hanging="720"/>
        <w:contextualSpacing w:val="0"/>
      </w:pPr>
      <w:r w:rsidRPr="00C67CFE">
        <w:rPr>
          <w:b/>
        </w:rPr>
        <w:t>B.</w:t>
      </w:r>
      <w:r w:rsidRPr="00C67CFE">
        <w:rPr>
          <w:b/>
        </w:rPr>
        <w:tab/>
      </w:r>
      <w:r w:rsidR="003D7D00" w:rsidRPr="00132334">
        <w:t>Working memory capacity and processing speed also develop over time.</w:t>
      </w:r>
    </w:p>
    <w:p w14:paraId="6F3C06E3" w14:textId="3009A4AA" w:rsidR="003D7D00" w:rsidRPr="00132334" w:rsidRDefault="00132334" w:rsidP="00C67CFE">
      <w:pPr>
        <w:pStyle w:val="ListParagraph"/>
        <w:spacing w:before="200" w:line="360" w:lineRule="auto"/>
        <w:ind w:left="2880" w:hanging="720"/>
        <w:contextualSpacing w:val="0"/>
      </w:pPr>
      <w:r w:rsidRPr="00C67CFE">
        <w:rPr>
          <w:b/>
        </w:rPr>
        <w:t>1.</w:t>
      </w:r>
      <w:r w:rsidRPr="00C67CFE">
        <w:rPr>
          <w:b/>
        </w:rPr>
        <w:tab/>
      </w:r>
      <w:r w:rsidR="003D7D00" w:rsidRPr="00132334">
        <w:t>Memory span seems to increase with age.</w:t>
      </w:r>
    </w:p>
    <w:p w14:paraId="162DDE33" w14:textId="6880CB71" w:rsidR="003D7D00" w:rsidRPr="00132334" w:rsidRDefault="00132334" w:rsidP="00C67CFE">
      <w:pPr>
        <w:pStyle w:val="ListParagraph"/>
        <w:spacing w:before="200" w:line="360" w:lineRule="auto"/>
        <w:ind w:left="2880" w:hanging="720"/>
        <w:contextualSpacing w:val="0"/>
      </w:pPr>
      <w:r w:rsidRPr="00C67CFE">
        <w:rPr>
          <w:b/>
        </w:rPr>
        <w:t>2.</w:t>
      </w:r>
      <w:r w:rsidRPr="00C67CFE">
        <w:rPr>
          <w:b/>
        </w:rPr>
        <w:tab/>
      </w:r>
      <w:r w:rsidR="003D7D00" w:rsidRPr="00132334">
        <w:t xml:space="preserve">Some theorists argue that what develops is not working memory capacity </w:t>
      </w:r>
      <w:r w:rsidR="003D7D00" w:rsidRPr="00132334">
        <w:rPr>
          <w:i/>
        </w:rPr>
        <w:t xml:space="preserve">per se, </w:t>
      </w:r>
      <w:r w:rsidR="003D7D00" w:rsidRPr="00132334">
        <w:t>but the speed or efficiency with which information is processed.</w:t>
      </w:r>
    </w:p>
    <w:p w14:paraId="4C7B2EAF" w14:textId="6F5344BC" w:rsidR="003D7D00" w:rsidRPr="00132334" w:rsidRDefault="00132334" w:rsidP="00C67CFE">
      <w:pPr>
        <w:pStyle w:val="ListParagraph"/>
        <w:spacing w:before="200" w:line="360" w:lineRule="auto"/>
        <w:ind w:left="1440" w:hanging="720"/>
        <w:contextualSpacing w:val="0"/>
      </w:pPr>
      <w:r w:rsidRPr="00C67CFE">
        <w:rPr>
          <w:b/>
        </w:rPr>
        <w:t>C.</w:t>
      </w:r>
      <w:r w:rsidRPr="00C67CFE">
        <w:rPr>
          <w:b/>
        </w:rPr>
        <w:tab/>
      </w:r>
      <w:r w:rsidR="003D7D00" w:rsidRPr="00132334">
        <w:t>The development of attention span also impacts cognitive performance.</w:t>
      </w:r>
    </w:p>
    <w:p w14:paraId="1540B402" w14:textId="57A4FB8D" w:rsidR="003D7D00" w:rsidRPr="00132334" w:rsidRDefault="00132334" w:rsidP="00C67CFE">
      <w:pPr>
        <w:pStyle w:val="ListParagraph"/>
        <w:spacing w:before="200" w:line="360" w:lineRule="auto"/>
        <w:ind w:left="2880" w:hanging="720"/>
        <w:contextualSpacing w:val="0"/>
      </w:pPr>
      <w:r w:rsidRPr="00C67CFE">
        <w:rPr>
          <w:b/>
        </w:rPr>
        <w:t>1.</w:t>
      </w:r>
      <w:r w:rsidRPr="00C67CFE">
        <w:rPr>
          <w:b/>
        </w:rPr>
        <w:tab/>
      </w:r>
      <w:r w:rsidR="003D7D00" w:rsidRPr="00132334">
        <w:t>Young children have shorter attention spans than older children.</w:t>
      </w:r>
    </w:p>
    <w:p w14:paraId="217882C9" w14:textId="54D70343" w:rsidR="003D7D00" w:rsidRPr="00132334" w:rsidRDefault="00132334" w:rsidP="00C67CFE">
      <w:pPr>
        <w:pStyle w:val="ListParagraph"/>
        <w:spacing w:before="200" w:line="360" w:lineRule="auto"/>
        <w:ind w:left="2880" w:hanging="720"/>
        <w:contextualSpacing w:val="0"/>
      </w:pPr>
      <w:r w:rsidRPr="00C67CFE">
        <w:rPr>
          <w:b/>
        </w:rPr>
        <w:t>2.</w:t>
      </w:r>
      <w:r w:rsidRPr="00C67CFE">
        <w:rPr>
          <w:b/>
        </w:rPr>
        <w:tab/>
      </w:r>
      <w:r w:rsidR="003D7D00" w:rsidRPr="00132334">
        <w:t xml:space="preserve">Kemler argues that with development, children shift from a </w:t>
      </w:r>
      <w:r w:rsidR="003D7D00" w:rsidRPr="00132334">
        <w:rPr>
          <w:b/>
        </w:rPr>
        <w:t>holistic</w:t>
      </w:r>
      <w:r w:rsidR="003D7D00" w:rsidRPr="00132334">
        <w:t xml:space="preserve"> approach to processing information to a more </w:t>
      </w:r>
      <w:r w:rsidR="003D7D00" w:rsidRPr="00132334">
        <w:rPr>
          <w:b/>
        </w:rPr>
        <w:t>analytic</w:t>
      </w:r>
      <w:r w:rsidR="003D7D00" w:rsidRPr="00132334">
        <w:t xml:space="preserve"> one.</w:t>
      </w:r>
    </w:p>
    <w:p w14:paraId="584F9073" w14:textId="68D52AC7" w:rsidR="003D7D00" w:rsidRPr="00132334" w:rsidRDefault="00132334" w:rsidP="00C67CFE">
      <w:pPr>
        <w:pStyle w:val="ListParagraph"/>
        <w:spacing w:before="200" w:line="360" w:lineRule="auto"/>
        <w:ind w:left="1440" w:hanging="720"/>
        <w:contextualSpacing w:val="0"/>
      </w:pPr>
      <w:r w:rsidRPr="00C67CFE">
        <w:rPr>
          <w:b/>
        </w:rPr>
        <w:t>D.</w:t>
      </w:r>
      <w:r w:rsidRPr="00C67CFE">
        <w:rPr>
          <w:b/>
        </w:rPr>
        <w:tab/>
      </w:r>
      <w:r w:rsidR="003D7D00" w:rsidRPr="00132334">
        <w:t>The acquisition of knowledge is also a crucial aspect of cognitive development.</w:t>
      </w:r>
    </w:p>
    <w:p w14:paraId="7128E25C" w14:textId="0693A2B2" w:rsidR="003D7D00" w:rsidRPr="00132334" w:rsidRDefault="00132334" w:rsidP="00C67CFE">
      <w:pPr>
        <w:pStyle w:val="ListParagraph"/>
        <w:spacing w:before="200" w:line="360" w:lineRule="auto"/>
        <w:ind w:left="2880" w:hanging="720"/>
        <w:contextualSpacing w:val="0"/>
      </w:pPr>
      <w:r w:rsidRPr="00C67CFE">
        <w:rPr>
          <w:b/>
        </w:rPr>
        <w:t>1.</w:t>
      </w:r>
      <w:r w:rsidRPr="00C67CFE">
        <w:rPr>
          <w:b/>
        </w:rPr>
        <w:tab/>
      </w:r>
      <w:r w:rsidR="003D7D00" w:rsidRPr="00132334">
        <w:t>Knowledge helps a child acquire and organize new information more efficiently.</w:t>
      </w:r>
    </w:p>
    <w:p w14:paraId="115EDD42" w14:textId="49421104" w:rsidR="003D7D00" w:rsidRPr="00132334" w:rsidRDefault="00132334" w:rsidP="00C67CFE">
      <w:pPr>
        <w:pStyle w:val="ListParagraph"/>
        <w:spacing w:before="200" w:line="360" w:lineRule="auto"/>
        <w:ind w:left="2880" w:hanging="720"/>
        <w:contextualSpacing w:val="0"/>
      </w:pPr>
      <w:r w:rsidRPr="00C67CFE">
        <w:rPr>
          <w:b/>
        </w:rPr>
        <w:t>2.</w:t>
      </w:r>
      <w:r w:rsidRPr="00C67CFE">
        <w:rPr>
          <w:b/>
        </w:rPr>
        <w:tab/>
      </w:r>
      <w:r w:rsidR="003D7D00" w:rsidRPr="00132334">
        <w:t>As children grow older, they develop longer and more elaborate scripts, which then help to support many cognitive activities.</w:t>
      </w:r>
    </w:p>
    <w:p w14:paraId="5CDD2E40" w14:textId="1D365AB2" w:rsidR="003D7D00" w:rsidRPr="00132334" w:rsidRDefault="00132334" w:rsidP="00C67CFE">
      <w:pPr>
        <w:pStyle w:val="ListParagraph"/>
        <w:spacing w:before="200" w:line="360" w:lineRule="auto"/>
        <w:ind w:left="1440" w:hanging="720"/>
        <w:contextualSpacing w:val="0"/>
      </w:pPr>
      <w:r w:rsidRPr="00C67CFE">
        <w:rPr>
          <w:b/>
        </w:rPr>
        <w:t>E.</w:t>
      </w:r>
      <w:r w:rsidRPr="00C67CFE">
        <w:rPr>
          <w:b/>
        </w:rPr>
        <w:tab/>
      </w:r>
      <w:r w:rsidR="003D7D00" w:rsidRPr="00132334">
        <w:t xml:space="preserve">Systematic approaches to cognitive tasks, called </w:t>
      </w:r>
      <w:r w:rsidR="003D7D00" w:rsidRPr="00132334">
        <w:rPr>
          <w:b/>
        </w:rPr>
        <w:t>strategies,</w:t>
      </w:r>
      <w:r w:rsidR="003D7D00" w:rsidRPr="00132334">
        <w:t xml:space="preserve"> are another important development over time.</w:t>
      </w:r>
    </w:p>
    <w:p w14:paraId="09B0B186" w14:textId="3CF4FA62" w:rsidR="003D7D00" w:rsidRPr="00132334" w:rsidRDefault="00132334" w:rsidP="00C67CFE">
      <w:pPr>
        <w:pStyle w:val="ListParagraph"/>
        <w:spacing w:before="200" w:line="360" w:lineRule="auto"/>
        <w:ind w:left="2880" w:hanging="720"/>
        <w:contextualSpacing w:val="0"/>
      </w:pPr>
      <w:r w:rsidRPr="00C67CFE">
        <w:rPr>
          <w:b/>
        </w:rPr>
        <w:lastRenderedPageBreak/>
        <w:t>1.</w:t>
      </w:r>
      <w:r w:rsidRPr="00C67CFE">
        <w:rPr>
          <w:b/>
        </w:rPr>
        <w:tab/>
      </w:r>
      <w:r w:rsidR="003D7D00" w:rsidRPr="00132334">
        <w:t xml:space="preserve">Young children are said to suffer from a </w:t>
      </w:r>
      <w:r w:rsidR="003D7D00" w:rsidRPr="00132334">
        <w:rPr>
          <w:i/>
        </w:rPr>
        <w:t>production deficiency,</w:t>
      </w:r>
      <w:r w:rsidR="003D7D00" w:rsidRPr="00132334">
        <w:t xml:space="preserve"> in that they do not produce the appropriate strategy (such as rehearsal) for a given task (such as memorizing).</w:t>
      </w:r>
    </w:p>
    <w:p w14:paraId="1DFA0DE2" w14:textId="78785F82" w:rsidR="003D7D00" w:rsidRPr="00132334" w:rsidRDefault="00132334" w:rsidP="00C67CFE">
      <w:pPr>
        <w:pStyle w:val="ListParagraph"/>
        <w:spacing w:before="200" w:line="360" w:lineRule="auto"/>
        <w:ind w:left="2880" w:hanging="720"/>
        <w:contextualSpacing w:val="0"/>
      </w:pPr>
      <w:r w:rsidRPr="00C67CFE">
        <w:rPr>
          <w:b/>
        </w:rPr>
        <w:t>2.</w:t>
      </w:r>
      <w:r w:rsidRPr="00C67CFE">
        <w:rPr>
          <w:b/>
        </w:rPr>
        <w:tab/>
      </w:r>
      <w:r w:rsidR="003D7D00" w:rsidRPr="00132334">
        <w:t>Younger children may find it harder to use a strategy than older children do</w:t>
      </w:r>
      <w:r w:rsidR="00C25B7E" w:rsidRPr="00132334">
        <w:t>.</w:t>
      </w:r>
    </w:p>
    <w:p w14:paraId="450EF218" w14:textId="087B2CF5" w:rsidR="00C25B7E" w:rsidRPr="00132334" w:rsidRDefault="00132334" w:rsidP="00C67CFE">
      <w:pPr>
        <w:pStyle w:val="ListParagraph"/>
        <w:spacing w:before="200" w:line="360" w:lineRule="auto"/>
        <w:ind w:left="1440" w:hanging="720"/>
        <w:contextualSpacing w:val="0"/>
      </w:pPr>
      <w:r w:rsidRPr="00C67CFE">
        <w:rPr>
          <w:b/>
        </w:rPr>
        <w:t>F.</w:t>
      </w:r>
      <w:r w:rsidRPr="00C67CFE">
        <w:rPr>
          <w:b/>
        </w:rPr>
        <w:tab/>
      </w:r>
      <w:r w:rsidR="00C25B7E" w:rsidRPr="00132334">
        <w:t xml:space="preserve">Older children are also better than younger children at evaluating tasks and monitoring their own performance—abilities that are part of </w:t>
      </w:r>
      <w:r w:rsidR="00C25B7E" w:rsidRPr="00132334">
        <w:rPr>
          <w:b/>
        </w:rPr>
        <w:t>metacognition.</w:t>
      </w:r>
    </w:p>
    <w:p w14:paraId="5ECFA2CD" w14:textId="1E71A2B1" w:rsidR="00C25B7E" w:rsidRPr="00132334" w:rsidRDefault="00132334" w:rsidP="00C67CFE">
      <w:pPr>
        <w:pStyle w:val="ListParagraph"/>
        <w:spacing w:before="200" w:line="360" w:lineRule="auto"/>
        <w:ind w:left="2880" w:hanging="720"/>
        <w:contextualSpacing w:val="0"/>
      </w:pPr>
      <w:r w:rsidRPr="00C67CFE">
        <w:rPr>
          <w:b/>
        </w:rPr>
        <w:t>1.</w:t>
      </w:r>
      <w:r w:rsidRPr="00C67CFE">
        <w:rPr>
          <w:b/>
        </w:rPr>
        <w:tab/>
      </w:r>
      <w:r w:rsidR="00C25B7E" w:rsidRPr="00132334">
        <w:rPr>
          <w:i/>
        </w:rPr>
        <w:t>Metacognitive knowledge</w:t>
      </w:r>
      <w:r w:rsidR="00C25B7E" w:rsidRPr="00132334">
        <w:t xml:space="preserve"> about your own strengths and weaknesses, cognitively, improves with age.</w:t>
      </w:r>
    </w:p>
    <w:p w14:paraId="0B5009B4" w14:textId="7C247A38" w:rsidR="00C25B7E" w:rsidRPr="00132334" w:rsidRDefault="00132334" w:rsidP="00C67CFE">
      <w:pPr>
        <w:pStyle w:val="ListParagraph"/>
        <w:spacing w:before="200" w:line="360" w:lineRule="auto"/>
        <w:ind w:left="2880" w:hanging="720"/>
        <w:contextualSpacing w:val="0"/>
      </w:pPr>
      <w:r w:rsidRPr="00C67CFE">
        <w:rPr>
          <w:b/>
        </w:rPr>
        <w:t>2.</w:t>
      </w:r>
      <w:r w:rsidRPr="00C67CFE">
        <w:rPr>
          <w:b/>
        </w:rPr>
        <w:tab/>
      </w:r>
      <w:r w:rsidR="00C25B7E" w:rsidRPr="00132334">
        <w:rPr>
          <w:i/>
        </w:rPr>
        <w:t>Metacognitive experiences</w:t>
      </w:r>
      <w:r w:rsidR="00C25B7E" w:rsidRPr="00132334">
        <w:t xml:space="preserve"> help to develop your ability to perform well on cognitive tasks.</w:t>
      </w:r>
    </w:p>
    <w:p w14:paraId="263CCCB1" w14:textId="15CFD38F" w:rsidR="007E093A" w:rsidRPr="00132334" w:rsidRDefault="00132334" w:rsidP="00C67CFE">
      <w:pPr>
        <w:pStyle w:val="ListParagraph"/>
        <w:spacing w:before="200" w:line="360" w:lineRule="auto"/>
        <w:ind w:left="2880" w:hanging="720"/>
        <w:contextualSpacing w:val="0"/>
      </w:pPr>
      <w:r w:rsidRPr="00C67CFE">
        <w:rPr>
          <w:b/>
        </w:rPr>
        <w:t>3.</w:t>
      </w:r>
      <w:r w:rsidRPr="00C67CFE">
        <w:rPr>
          <w:b/>
        </w:rPr>
        <w:tab/>
      </w:r>
      <w:r w:rsidR="007E093A" w:rsidRPr="00132334">
        <w:t xml:space="preserve">Children’s </w:t>
      </w:r>
      <w:r w:rsidR="007E093A" w:rsidRPr="00132334">
        <w:rPr>
          <w:i/>
        </w:rPr>
        <w:t>theory of mind</w:t>
      </w:r>
      <w:r w:rsidR="007E093A" w:rsidRPr="00132334">
        <w:t xml:space="preserve"> (knowledge about the mental states of others) also develops gradually and is more strongly related to language ability than to memory.</w:t>
      </w:r>
    </w:p>
    <w:sectPr w:rsidR="007E093A" w:rsidRPr="00132334" w:rsidSect="00C67CFE">
      <w:headerReference w:type="default" r:id="rId7"/>
      <w:pgSz w:w="12240" w:h="15840"/>
      <w:pgMar w:top="1440" w:right="1440" w:bottom="1440" w:left="1440" w:header="1440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215A66" w14:textId="77777777" w:rsidR="00D051E4" w:rsidRDefault="00D051E4" w:rsidP="007962DE">
      <w:r>
        <w:separator/>
      </w:r>
    </w:p>
  </w:endnote>
  <w:endnote w:type="continuationSeparator" w:id="0">
    <w:p w14:paraId="4E3A852E" w14:textId="77777777" w:rsidR="00D051E4" w:rsidRDefault="00D051E4" w:rsidP="00796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8207C6" w14:textId="77777777" w:rsidR="00D051E4" w:rsidRDefault="00D051E4" w:rsidP="007962DE">
      <w:r>
        <w:separator/>
      </w:r>
    </w:p>
  </w:footnote>
  <w:footnote w:type="continuationSeparator" w:id="0">
    <w:p w14:paraId="708B90FE" w14:textId="77777777" w:rsidR="00D051E4" w:rsidRDefault="00D051E4" w:rsidP="00796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7EDB9" w14:textId="77777777" w:rsidR="00132334" w:rsidRPr="008522D6" w:rsidRDefault="00132334" w:rsidP="00132334">
    <w:pPr>
      <w:pStyle w:val="Header"/>
      <w:jc w:val="right"/>
    </w:pPr>
    <w:r w:rsidRPr="008522D6">
      <w:t>Instructor Resource</w:t>
    </w:r>
  </w:p>
  <w:p w14:paraId="30F7963E" w14:textId="77777777" w:rsidR="00132334" w:rsidRPr="008522D6" w:rsidRDefault="00132334" w:rsidP="00132334">
    <w:pPr>
      <w:pStyle w:val="Header"/>
      <w:jc w:val="right"/>
    </w:pPr>
    <w:r w:rsidRPr="008522D6">
      <w:t xml:space="preserve">Galotti, </w:t>
    </w:r>
    <w:r w:rsidRPr="008522D6">
      <w:rPr>
        <w:i/>
      </w:rPr>
      <w:t>Cognitive Psychology: In and Out of the Laboratory, 6e</w:t>
    </w:r>
  </w:p>
  <w:p w14:paraId="695B0E3D" w14:textId="7E694996" w:rsidR="007962DE" w:rsidRDefault="00132334" w:rsidP="00C67CFE">
    <w:pPr>
      <w:pStyle w:val="Header"/>
      <w:jc w:val="right"/>
    </w:pPr>
    <w:r w:rsidRPr="008522D6">
      <w:t>SAGE Publishing,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2F2EDF"/>
    <w:multiLevelType w:val="hybridMultilevel"/>
    <w:tmpl w:val="A3848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D603C7"/>
    <w:multiLevelType w:val="multilevel"/>
    <w:tmpl w:val="E0D4DABA"/>
    <w:lvl w:ilvl="0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1800" w:hanging="720"/>
      </w:pPr>
      <w:rPr>
        <w:rFonts w:asciiTheme="minorHAnsi" w:hAnsiTheme="minorHAnsi" w:hint="default"/>
        <w:b/>
        <w:i w:val="0"/>
        <w:sz w:val="24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Theme="minorHAnsi" w:hAnsiTheme="minorHAnsi"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3240" w:hanging="72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3960" w:hanging="720"/>
      </w:pPr>
      <w:rPr>
        <w:rFonts w:asciiTheme="minorHAnsi" w:hAnsiTheme="minorHAnsi" w:hint="default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4B00F18"/>
    <w:multiLevelType w:val="multilevel"/>
    <w:tmpl w:val="39840D92"/>
    <w:lvl w:ilvl="0">
      <w:start w:val="1"/>
      <w:numFmt w:val="upperRoman"/>
      <w:lvlText w:val="%1."/>
      <w:lvlJc w:val="left"/>
      <w:pPr>
        <w:ind w:left="720" w:hanging="720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1440" w:hanging="720"/>
      </w:pPr>
      <w:rPr>
        <w:rFonts w:asciiTheme="minorHAnsi" w:hAnsiTheme="minorHAnsi" w:hint="default"/>
        <w:b/>
        <w:i w:val="0"/>
        <w:sz w:val="24"/>
      </w:rPr>
    </w:lvl>
    <w:lvl w:ilvl="2">
      <w:start w:val="1"/>
      <w:numFmt w:val="decimal"/>
      <w:lvlText w:val="%3."/>
      <w:lvlJc w:val="right"/>
      <w:pPr>
        <w:ind w:left="2880" w:hanging="720"/>
      </w:pPr>
      <w:rPr>
        <w:rFonts w:asciiTheme="minorHAnsi" w:hAnsiTheme="minorHAnsi"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3600" w:hanging="720"/>
      </w:pPr>
      <w:rPr>
        <w:rFonts w:asciiTheme="minorHAnsi" w:hAnsiTheme="minorHAnsi" w:hint="default"/>
        <w:b/>
        <w:i w:val="0"/>
        <w:sz w:val="24"/>
      </w:rPr>
    </w:lvl>
    <w:lvl w:ilvl="4">
      <w:start w:val="1"/>
      <w:numFmt w:val="lowerRoman"/>
      <w:lvlText w:val="%5."/>
      <w:lvlJc w:val="left"/>
      <w:pPr>
        <w:ind w:left="4320" w:hanging="720"/>
      </w:pPr>
      <w:rPr>
        <w:rFonts w:asciiTheme="minorHAnsi" w:hAnsiTheme="minorHAnsi" w:hint="default"/>
        <w:b/>
        <w:i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8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7200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20" w:hanging="720"/>
      </w:pPr>
      <w:rPr>
        <w:rFonts w:hint="default"/>
      </w:rPr>
    </w:lvl>
  </w:abstractNum>
  <w:abstractNum w:abstractNumId="9" w15:restartNumberingAfterBreak="0">
    <w:nsid w:val="356654FB"/>
    <w:multiLevelType w:val="multilevel"/>
    <w:tmpl w:val="E0D4DABA"/>
    <w:lvl w:ilvl="0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1800" w:hanging="720"/>
      </w:pPr>
      <w:rPr>
        <w:rFonts w:asciiTheme="minorHAnsi" w:hAnsiTheme="minorHAnsi" w:hint="default"/>
        <w:b/>
        <w:i w:val="0"/>
        <w:sz w:val="24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Theme="minorHAnsi" w:hAnsiTheme="minorHAnsi"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3240" w:hanging="72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3960" w:hanging="720"/>
      </w:pPr>
      <w:rPr>
        <w:rFonts w:asciiTheme="minorHAnsi" w:hAnsiTheme="minorHAnsi" w:hint="default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5D327B6"/>
    <w:multiLevelType w:val="multilevel"/>
    <w:tmpl w:val="BFB2B1A8"/>
    <w:lvl w:ilvl="0">
      <w:start w:val="1"/>
      <w:numFmt w:val="upperRoman"/>
      <w:lvlText w:val="%1"/>
      <w:lvlJc w:val="left"/>
      <w:pPr>
        <w:ind w:left="1080" w:hanging="720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1800" w:hanging="720"/>
      </w:pPr>
      <w:rPr>
        <w:rFonts w:asciiTheme="minorHAnsi" w:hAnsiTheme="minorHAnsi" w:hint="default"/>
        <w:b/>
        <w:i w:val="0"/>
        <w:sz w:val="24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Theme="minorHAnsi" w:hAnsiTheme="minorHAnsi" w:hint="default"/>
        <w:b/>
        <w:i w:val="0"/>
        <w:sz w:val="24"/>
      </w:rPr>
    </w:lvl>
    <w:lvl w:ilvl="3">
      <w:start w:val="1"/>
      <w:numFmt w:val="lowerLetter"/>
      <w:lvlText w:val="%4."/>
      <w:lvlJc w:val="left"/>
      <w:pPr>
        <w:ind w:left="3240" w:hanging="72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3960" w:hanging="720"/>
      </w:pPr>
      <w:rPr>
        <w:rFonts w:asciiTheme="minorHAnsi" w:hAnsiTheme="minorHAnsi" w:hint="default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910C17"/>
    <w:multiLevelType w:val="multilevel"/>
    <w:tmpl w:val="1F6A92D8"/>
    <w:lvl w:ilvl="0">
      <w:start w:val="1"/>
      <w:numFmt w:val="upperRoman"/>
      <w:lvlText w:val="%1."/>
      <w:lvlJc w:val="left"/>
      <w:pPr>
        <w:ind w:left="720" w:hanging="720"/>
      </w:pPr>
      <w:rPr>
        <w:rFonts w:asciiTheme="minorHAnsi" w:hAnsiTheme="minorHAnsi" w:hint="default"/>
        <w:b/>
        <w:i w:val="0"/>
        <w:color w:val="000000" w:themeColor="text1"/>
        <w:sz w:val="24"/>
      </w:rPr>
    </w:lvl>
    <w:lvl w:ilvl="1">
      <w:start w:val="1"/>
      <w:numFmt w:val="upperLetter"/>
      <w:lvlText w:val="%2."/>
      <w:lvlJc w:val="left"/>
      <w:pPr>
        <w:ind w:left="1440" w:hanging="720"/>
      </w:pPr>
      <w:rPr>
        <w:rFonts w:asciiTheme="minorHAnsi" w:hAnsiTheme="minorHAnsi" w:hint="default"/>
        <w:b/>
        <w:i w:val="0"/>
        <w:color w:val="000000" w:themeColor="text1"/>
        <w:sz w:val="24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asciiTheme="minorHAnsi" w:hAnsiTheme="minorHAnsi" w:hint="default"/>
        <w:b/>
        <w:i w:val="0"/>
        <w:color w:val="000000" w:themeColor="text1"/>
        <w:sz w:val="24"/>
      </w:rPr>
    </w:lvl>
    <w:lvl w:ilvl="3">
      <w:start w:val="1"/>
      <w:numFmt w:val="lowerLetter"/>
      <w:pStyle w:val="Heading4"/>
      <w:lvlText w:val="%4)"/>
      <w:lvlJc w:val="left"/>
      <w:pPr>
        <w:ind w:left="2880" w:hanging="720"/>
      </w:pPr>
      <w:rPr>
        <w:rFonts w:asciiTheme="minorHAnsi" w:hAnsiTheme="minorHAnsi" w:hint="default"/>
        <w:b/>
        <w:i w:val="0"/>
        <w:color w:val="000000" w:themeColor="text1"/>
        <w:sz w:val="24"/>
      </w:rPr>
    </w:lvl>
    <w:lvl w:ilvl="4">
      <w:start w:val="1"/>
      <w:numFmt w:val="decimal"/>
      <w:pStyle w:val="Heading5"/>
      <w:lvlText w:val="(%5)"/>
      <w:lvlJc w:val="left"/>
      <w:pPr>
        <w:ind w:left="3600" w:hanging="720"/>
      </w:pPr>
      <w:rPr>
        <w:rFonts w:asciiTheme="minorHAnsi" w:hAnsiTheme="minorHAnsi" w:hint="default"/>
        <w:b/>
        <w:i w:val="0"/>
        <w:color w:val="000000" w:themeColor="text1"/>
        <w:sz w:val="24"/>
      </w:rPr>
    </w:lvl>
    <w:lvl w:ilvl="5">
      <w:start w:val="1"/>
      <w:numFmt w:val="lowerLetter"/>
      <w:pStyle w:val="Heading6"/>
      <w:lvlText w:val="(%6)"/>
      <w:lvlJc w:val="left"/>
      <w:pPr>
        <w:ind w:left="4320" w:hanging="72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  <w:rPr>
        <w:rFonts w:hint="default"/>
      </w:rPr>
    </w:lvl>
  </w:abstractNum>
  <w:abstractNum w:abstractNumId="14" w15:restartNumberingAfterBreak="0">
    <w:nsid w:val="528F0BB3"/>
    <w:multiLevelType w:val="multilevel"/>
    <w:tmpl w:val="BFB2B1A8"/>
    <w:lvl w:ilvl="0">
      <w:start w:val="1"/>
      <w:numFmt w:val="upperRoman"/>
      <w:lvlText w:val="%1"/>
      <w:lvlJc w:val="left"/>
      <w:pPr>
        <w:ind w:left="1080" w:hanging="720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1800" w:hanging="720"/>
      </w:pPr>
      <w:rPr>
        <w:rFonts w:asciiTheme="minorHAnsi" w:hAnsiTheme="minorHAnsi" w:hint="default"/>
        <w:b/>
        <w:i w:val="0"/>
        <w:sz w:val="24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Theme="minorHAnsi" w:hAnsiTheme="minorHAnsi" w:hint="default"/>
        <w:b/>
        <w:i w:val="0"/>
        <w:sz w:val="24"/>
      </w:rPr>
    </w:lvl>
    <w:lvl w:ilvl="3">
      <w:start w:val="1"/>
      <w:numFmt w:val="lowerLetter"/>
      <w:lvlText w:val="%4."/>
      <w:lvlJc w:val="left"/>
      <w:pPr>
        <w:ind w:left="3240" w:hanging="72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3960" w:hanging="720"/>
      </w:pPr>
      <w:rPr>
        <w:rFonts w:asciiTheme="minorHAnsi" w:hAnsiTheme="minorHAnsi" w:hint="default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504EC4"/>
    <w:multiLevelType w:val="multilevel"/>
    <w:tmpl w:val="7C147A76"/>
    <w:lvl w:ilvl="0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2160" w:hanging="1080"/>
      </w:pPr>
      <w:rPr>
        <w:rFonts w:asciiTheme="minorHAnsi" w:hAnsiTheme="minorHAnsi" w:hint="default"/>
        <w:b/>
        <w:i w:val="0"/>
        <w:sz w:val="24"/>
      </w:rPr>
    </w:lvl>
    <w:lvl w:ilvl="2">
      <w:start w:val="1"/>
      <w:numFmt w:val="decimal"/>
      <w:lvlText w:val="%3."/>
      <w:lvlJc w:val="right"/>
      <w:pPr>
        <w:ind w:left="3240" w:hanging="720"/>
      </w:pPr>
      <w:rPr>
        <w:rFonts w:asciiTheme="minorHAnsi" w:hAnsiTheme="minorHAnsi"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4320" w:hanging="1080"/>
      </w:pPr>
      <w:rPr>
        <w:rFonts w:asciiTheme="minorHAnsi" w:hAnsiTheme="minorHAnsi" w:hint="default"/>
        <w:b/>
        <w:i w:val="0"/>
        <w:sz w:val="24"/>
      </w:rPr>
    </w:lvl>
    <w:lvl w:ilvl="4">
      <w:start w:val="1"/>
      <w:numFmt w:val="lowerRoman"/>
      <w:lvlText w:val="%5."/>
      <w:lvlJc w:val="left"/>
      <w:pPr>
        <w:ind w:left="5400" w:hanging="1080"/>
      </w:pPr>
      <w:rPr>
        <w:rFonts w:asciiTheme="minorHAnsi" w:hAnsiTheme="minorHAnsi" w:hint="default"/>
        <w:b/>
        <w:i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5760"/>
        </w:tabs>
        <w:ind w:left="648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5D0A1370"/>
    <w:multiLevelType w:val="multilevel"/>
    <w:tmpl w:val="4BA096EA"/>
    <w:lvl w:ilvl="0">
      <w:start w:val="1"/>
      <w:numFmt w:val="upperRoman"/>
      <w:lvlText w:val="%1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2B13A3"/>
    <w:multiLevelType w:val="hybridMultilevel"/>
    <w:tmpl w:val="4BA096EA"/>
    <w:lvl w:ilvl="0" w:tplc="EBDE2B9C">
      <w:start w:val="1"/>
      <w:numFmt w:val="upperRoman"/>
      <w:lvlText w:val="%1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F168AE"/>
    <w:multiLevelType w:val="multilevel"/>
    <w:tmpl w:val="B10001F6"/>
    <w:lvl w:ilvl="0">
      <w:start w:val="1"/>
      <w:numFmt w:val="upperRoman"/>
      <w:lvlText w:val="%1"/>
      <w:lvlJc w:val="left"/>
      <w:pPr>
        <w:ind w:left="1080" w:hanging="720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1800" w:hanging="720"/>
      </w:pPr>
      <w:rPr>
        <w:rFonts w:asciiTheme="minorHAnsi" w:hAnsiTheme="minorHAnsi" w:hint="default"/>
        <w:b/>
        <w:i w:val="0"/>
        <w:sz w:val="24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Theme="minorHAnsi" w:hAnsiTheme="minorHAnsi" w:hint="default"/>
        <w:b/>
        <w:i w:val="0"/>
        <w:sz w:val="24"/>
      </w:rPr>
    </w:lvl>
    <w:lvl w:ilvl="3">
      <w:start w:val="1"/>
      <w:numFmt w:val="lowerLetter"/>
      <w:lvlText w:val="%4."/>
      <w:lvlJc w:val="left"/>
      <w:pPr>
        <w:ind w:left="3240" w:hanging="72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3960" w:hanging="720"/>
      </w:pPr>
      <w:rPr>
        <w:rFonts w:asciiTheme="minorHAnsi" w:hAnsiTheme="minorHAnsi" w:hint="default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820BF0"/>
    <w:multiLevelType w:val="multilevel"/>
    <w:tmpl w:val="7C147A76"/>
    <w:lvl w:ilvl="0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2160" w:hanging="1080"/>
      </w:pPr>
      <w:rPr>
        <w:rFonts w:asciiTheme="minorHAnsi" w:hAnsiTheme="minorHAnsi" w:hint="default"/>
        <w:b/>
        <w:i w:val="0"/>
        <w:sz w:val="24"/>
      </w:rPr>
    </w:lvl>
    <w:lvl w:ilvl="2">
      <w:start w:val="1"/>
      <w:numFmt w:val="decimal"/>
      <w:lvlText w:val="%3."/>
      <w:lvlJc w:val="right"/>
      <w:pPr>
        <w:ind w:left="3240" w:hanging="720"/>
      </w:pPr>
      <w:rPr>
        <w:rFonts w:asciiTheme="minorHAnsi" w:hAnsiTheme="minorHAnsi"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4320" w:hanging="1080"/>
      </w:pPr>
      <w:rPr>
        <w:rFonts w:asciiTheme="minorHAnsi" w:hAnsiTheme="minorHAnsi" w:hint="default"/>
        <w:b/>
        <w:i w:val="0"/>
        <w:sz w:val="24"/>
      </w:rPr>
    </w:lvl>
    <w:lvl w:ilvl="4">
      <w:start w:val="1"/>
      <w:numFmt w:val="lowerRoman"/>
      <w:lvlText w:val="%5."/>
      <w:lvlJc w:val="left"/>
      <w:pPr>
        <w:ind w:left="5400" w:hanging="1080"/>
      </w:pPr>
      <w:rPr>
        <w:rFonts w:asciiTheme="minorHAnsi" w:hAnsiTheme="minorHAnsi" w:hint="default"/>
        <w:b/>
        <w:i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5760"/>
        </w:tabs>
        <w:ind w:left="648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74B75E7D"/>
    <w:multiLevelType w:val="multilevel"/>
    <w:tmpl w:val="B10001F6"/>
    <w:lvl w:ilvl="0">
      <w:start w:val="1"/>
      <w:numFmt w:val="upperRoman"/>
      <w:lvlText w:val="%1"/>
      <w:lvlJc w:val="left"/>
      <w:pPr>
        <w:ind w:left="1080" w:hanging="720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1800" w:hanging="720"/>
      </w:pPr>
      <w:rPr>
        <w:rFonts w:asciiTheme="minorHAnsi" w:hAnsiTheme="minorHAnsi" w:hint="default"/>
        <w:b/>
        <w:i w:val="0"/>
        <w:sz w:val="24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Theme="minorHAnsi" w:hAnsiTheme="minorHAnsi" w:hint="default"/>
        <w:b/>
        <w:i w:val="0"/>
        <w:sz w:val="24"/>
      </w:rPr>
    </w:lvl>
    <w:lvl w:ilvl="3">
      <w:start w:val="1"/>
      <w:numFmt w:val="lowerLetter"/>
      <w:lvlText w:val="%4."/>
      <w:lvlJc w:val="left"/>
      <w:pPr>
        <w:ind w:left="3240" w:hanging="72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3960" w:hanging="720"/>
      </w:pPr>
      <w:rPr>
        <w:rFonts w:asciiTheme="minorHAnsi" w:hAnsiTheme="minorHAnsi" w:hint="default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5"/>
  </w:num>
  <w:num w:numId="3">
    <w:abstractNumId w:val="18"/>
  </w:num>
  <w:num w:numId="4">
    <w:abstractNumId w:val="17"/>
  </w:num>
  <w:num w:numId="5">
    <w:abstractNumId w:val="20"/>
  </w:num>
  <w:num w:numId="6">
    <w:abstractNumId w:val="23"/>
  </w:num>
  <w:num w:numId="7">
    <w:abstractNumId w:val="10"/>
  </w:num>
  <w:num w:numId="8">
    <w:abstractNumId w:val="14"/>
  </w:num>
  <w:num w:numId="9">
    <w:abstractNumId w:val="7"/>
  </w:num>
  <w:num w:numId="10">
    <w:abstractNumId w:val="9"/>
  </w:num>
  <w:num w:numId="11">
    <w:abstractNumId w:val="16"/>
  </w:num>
  <w:num w:numId="12">
    <w:abstractNumId w:val="22"/>
  </w:num>
  <w:num w:numId="13">
    <w:abstractNumId w:val="8"/>
  </w:num>
  <w:num w:numId="14">
    <w:abstractNumId w:val="6"/>
  </w:num>
  <w:num w:numId="15">
    <w:abstractNumId w:val="24"/>
  </w:num>
  <w:num w:numId="16">
    <w:abstractNumId w:val="15"/>
  </w:num>
  <w:num w:numId="17">
    <w:abstractNumId w:val="11"/>
  </w:num>
  <w:num w:numId="18">
    <w:abstractNumId w:val="12"/>
  </w:num>
  <w:num w:numId="19">
    <w:abstractNumId w:val="4"/>
  </w:num>
  <w:num w:numId="20">
    <w:abstractNumId w:val="2"/>
  </w:num>
  <w:num w:numId="21">
    <w:abstractNumId w:val="1"/>
  </w:num>
  <w:num w:numId="22">
    <w:abstractNumId w:val="0"/>
  </w:num>
  <w:num w:numId="23">
    <w:abstractNumId w:val="3"/>
  </w:num>
  <w:num w:numId="24">
    <w:abstractNumId w:val="19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2DE"/>
    <w:rsid w:val="00026E54"/>
    <w:rsid w:val="000C2D86"/>
    <w:rsid w:val="000D5588"/>
    <w:rsid w:val="00132334"/>
    <w:rsid w:val="00177EC8"/>
    <w:rsid w:val="00187399"/>
    <w:rsid w:val="002379FC"/>
    <w:rsid w:val="00297518"/>
    <w:rsid w:val="002A1A38"/>
    <w:rsid w:val="003A2DCD"/>
    <w:rsid w:val="003B182E"/>
    <w:rsid w:val="003D7D00"/>
    <w:rsid w:val="003F7BF7"/>
    <w:rsid w:val="004C3365"/>
    <w:rsid w:val="004F0E55"/>
    <w:rsid w:val="005142BD"/>
    <w:rsid w:val="00572EEB"/>
    <w:rsid w:val="00685878"/>
    <w:rsid w:val="006D0D89"/>
    <w:rsid w:val="006E5057"/>
    <w:rsid w:val="00794FD6"/>
    <w:rsid w:val="007962DE"/>
    <w:rsid w:val="007E093A"/>
    <w:rsid w:val="00824B25"/>
    <w:rsid w:val="0089130C"/>
    <w:rsid w:val="00904598"/>
    <w:rsid w:val="00984BCC"/>
    <w:rsid w:val="00985F88"/>
    <w:rsid w:val="009C15D6"/>
    <w:rsid w:val="00A42125"/>
    <w:rsid w:val="00AB0EE6"/>
    <w:rsid w:val="00AD5AA8"/>
    <w:rsid w:val="00C25B7E"/>
    <w:rsid w:val="00C3406A"/>
    <w:rsid w:val="00C67CFE"/>
    <w:rsid w:val="00CC01BF"/>
    <w:rsid w:val="00CC14D0"/>
    <w:rsid w:val="00CE42A6"/>
    <w:rsid w:val="00D051E4"/>
    <w:rsid w:val="00DA3586"/>
    <w:rsid w:val="00EF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34D0F"/>
  <w14:defaultImageDpi w14:val="32767"/>
  <w15:docId w15:val="{CD47865D-CE58-4AB6-A192-AA243B40A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2334"/>
    <w:pPr>
      <w:contextualSpacing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132334"/>
    <w:pPr>
      <w:keepNext/>
      <w:keepLines/>
      <w:spacing w:after="240"/>
      <w:outlineLvl w:val="0"/>
    </w:pPr>
    <w:rPr>
      <w:rFonts w:eastAsiaTheme="majorEastAsia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132334"/>
    <w:pPr>
      <w:keepNext/>
      <w:keepLines/>
      <w:spacing w:before="40" w:after="120"/>
      <w:outlineLvl w:val="1"/>
    </w:pPr>
    <w:rPr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2334"/>
    <w:pPr>
      <w:keepNext/>
      <w:keepLines/>
      <w:spacing w:before="40" w:after="120"/>
      <w:outlineLvl w:val="2"/>
    </w:pPr>
    <w:rPr>
      <w:rFonts w:eastAsiaTheme="majorEastAsia" w:cstheme="majorBidi"/>
      <w:color w:val="1F3864" w:themeColor="accent1" w:themeShade="8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962DE"/>
    <w:pPr>
      <w:keepNext/>
      <w:keepLines/>
      <w:numPr>
        <w:ilvl w:val="3"/>
        <w:numId w:val="1"/>
      </w:numPr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62DE"/>
    <w:pPr>
      <w:keepNext/>
      <w:keepLines/>
      <w:numPr>
        <w:ilvl w:val="4"/>
        <w:numId w:val="1"/>
      </w:numPr>
      <w:spacing w:before="40" w:line="276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962DE"/>
    <w:pPr>
      <w:keepNext/>
      <w:keepLines/>
      <w:numPr>
        <w:ilvl w:val="5"/>
        <w:numId w:val="1"/>
      </w:numPr>
      <w:spacing w:before="40" w:line="276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62DE"/>
    <w:pPr>
      <w:keepNext/>
      <w:keepLines/>
      <w:numPr>
        <w:ilvl w:val="6"/>
        <w:numId w:val="1"/>
      </w:numPr>
      <w:spacing w:before="40" w:line="276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62DE"/>
    <w:pPr>
      <w:keepNext/>
      <w:keepLines/>
      <w:numPr>
        <w:ilvl w:val="7"/>
        <w:numId w:val="1"/>
      </w:numPr>
      <w:spacing w:before="4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62DE"/>
    <w:pPr>
      <w:keepNext/>
      <w:keepLines/>
      <w:numPr>
        <w:ilvl w:val="8"/>
        <w:numId w:val="1"/>
      </w:numPr>
      <w:spacing w:before="40" w:line="276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3233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962D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1323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32334"/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rsid w:val="00132334"/>
    <w:rPr>
      <w:rFonts w:ascii="Times New Roman" w:eastAsiaTheme="majorEastAsia" w:hAnsi="Times New Roman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link w:val="Heading2"/>
    <w:rsid w:val="00132334"/>
    <w:rPr>
      <w:rFonts w:ascii="Times New Roman" w:eastAsia="Times New Roman" w:hAnsi="Times New Roman" w:cs="Times New Roman"/>
      <w:b/>
      <w:bCs/>
      <w:color w:val="5B9BD5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32334"/>
    <w:rPr>
      <w:rFonts w:ascii="Times New Roman" w:eastAsiaTheme="majorEastAsia" w:hAnsi="Times New Roman" w:cstheme="majorBidi"/>
      <w:color w:val="1F3864" w:themeColor="accent1" w:themeShade="80"/>
    </w:rPr>
  </w:style>
  <w:style w:type="character" w:customStyle="1" w:styleId="Heading4Char">
    <w:name w:val="Heading 4 Char"/>
    <w:basedOn w:val="DefaultParagraphFont"/>
    <w:link w:val="Heading4"/>
    <w:uiPriority w:val="9"/>
    <w:rsid w:val="007962DE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62DE"/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962DE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962DE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962D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62D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autoRedefine/>
    <w:qFormat/>
    <w:rsid w:val="00132334"/>
    <w:pPr>
      <w:pBdr>
        <w:bottom w:val="single" w:sz="8" w:space="4" w:color="4472C4" w:themeColor="accent1"/>
      </w:pBdr>
      <w:spacing w:after="120"/>
    </w:pPr>
    <w:rPr>
      <w:rFonts w:eastAsiaTheme="majorEastAsia" w:cstheme="majorBidi"/>
      <w:color w:val="1F3864" w:themeColor="accent1" w:themeShade="8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132334"/>
    <w:rPr>
      <w:rFonts w:ascii="Times New Roman" w:eastAsiaTheme="majorEastAsia" w:hAnsi="Times New Roman" w:cstheme="majorBidi"/>
      <w:color w:val="1F3864" w:themeColor="accent1" w:themeShade="80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132334"/>
    <w:rPr>
      <w:rFonts w:eastAsia="Calibri"/>
      <w:szCs w:val="22"/>
    </w:rPr>
  </w:style>
  <w:style w:type="character" w:styleId="PageNumber">
    <w:name w:val="page number"/>
    <w:basedOn w:val="DefaultParagraphFont"/>
    <w:rsid w:val="00132334"/>
  </w:style>
  <w:style w:type="character" w:styleId="Hyperlink">
    <w:name w:val="Hyperlink"/>
    <w:uiPriority w:val="99"/>
    <w:unhideWhenUsed/>
    <w:rsid w:val="0013233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132334"/>
  </w:style>
  <w:style w:type="paragraph" w:customStyle="1" w:styleId="NumberedList">
    <w:name w:val="Numbered List"/>
    <w:basedOn w:val="Normal"/>
    <w:uiPriority w:val="99"/>
    <w:qFormat/>
    <w:rsid w:val="00132334"/>
    <w:pPr>
      <w:numPr>
        <w:numId w:val="24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132334"/>
    <w:pPr>
      <w:spacing w:before="120"/>
      <w:ind w:left="720" w:hanging="720"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rsid w:val="001323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32334"/>
    <w:rPr>
      <w:rFonts w:ascii="Tahoma" w:eastAsia="Times New Roman" w:hAnsi="Tahoma" w:cs="Tahoma"/>
      <w:sz w:val="16"/>
      <w:szCs w:val="16"/>
    </w:rPr>
  </w:style>
  <w:style w:type="paragraph" w:customStyle="1" w:styleId="BulletedList">
    <w:name w:val="Bulleted List"/>
    <w:basedOn w:val="Normal"/>
    <w:qFormat/>
    <w:rsid w:val="00132334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k042\AppData\Roaming\Microsoft\Templates\College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template.dotx</Template>
  <TotalTime>4</TotalTime>
  <Pages>8</Pages>
  <Words>1374</Words>
  <Characters>7837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Van Wallendael</dc:creator>
  <cp:keywords/>
  <dc:description/>
  <cp:lastModifiedBy>Stephanie Palermini</cp:lastModifiedBy>
  <cp:revision>2</cp:revision>
  <dcterms:created xsi:type="dcterms:W3CDTF">2017-07-31T01:13:00Z</dcterms:created>
  <dcterms:modified xsi:type="dcterms:W3CDTF">2017-07-31T01:13:00Z</dcterms:modified>
</cp:coreProperties>
</file>