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D00B55" w14:textId="77777777" w:rsidR="007962DE" w:rsidRPr="0093758A" w:rsidRDefault="007962DE" w:rsidP="0093758A">
      <w:pPr>
        <w:pStyle w:val="Title"/>
        <w:spacing w:line="360" w:lineRule="auto"/>
        <w:rPr>
          <w:rFonts w:cs="Times New Roman"/>
        </w:rPr>
      </w:pPr>
      <w:bookmarkStart w:id="0" w:name="_GoBack"/>
      <w:bookmarkEnd w:id="0"/>
      <w:r w:rsidRPr="0093758A">
        <w:rPr>
          <w:rFonts w:cs="Times New Roman"/>
        </w:rPr>
        <w:t>Lecture Notes</w:t>
      </w:r>
    </w:p>
    <w:p w14:paraId="5B4F9411" w14:textId="1E40B5B0" w:rsidR="007962DE" w:rsidRPr="0093758A" w:rsidRDefault="007962DE" w:rsidP="0093758A">
      <w:pPr>
        <w:pStyle w:val="Heading1"/>
        <w:spacing w:line="360" w:lineRule="auto"/>
        <w:rPr>
          <w:rFonts w:cs="Times New Roman"/>
        </w:rPr>
      </w:pPr>
      <w:r w:rsidRPr="0093758A">
        <w:rPr>
          <w:rFonts w:cs="Times New Roman"/>
        </w:rPr>
        <w:t xml:space="preserve">Chapter </w:t>
      </w:r>
      <w:r w:rsidR="00B03466" w:rsidRPr="0093758A">
        <w:rPr>
          <w:rFonts w:cs="Times New Roman"/>
        </w:rPr>
        <w:t>10</w:t>
      </w:r>
      <w:r w:rsidR="00EA36AE">
        <w:rPr>
          <w:rFonts w:cs="Times New Roman"/>
        </w:rPr>
        <w:t xml:space="preserve">: </w:t>
      </w:r>
      <w:r w:rsidR="00EA36AE" w:rsidRPr="0093758A">
        <w:rPr>
          <w:rFonts w:cs="Times New Roman"/>
        </w:rPr>
        <w:t>Language</w:t>
      </w:r>
    </w:p>
    <w:p w14:paraId="16F0485D" w14:textId="1C8C0ABE" w:rsidR="007962DE" w:rsidRPr="0093758A" w:rsidRDefault="007962DE" w:rsidP="0093758A">
      <w:pPr>
        <w:pStyle w:val="Heading2"/>
        <w:spacing w:line="360" w:lineRule="auto"/>
        <w:rPr>
          <w:sz w:val="28"/>
          <w:szCs w:val="28"/>
        </w:rPr>
      </w:pPr>
      <w:r w:rsidRPr="0093758A">
        <w:rPr>
          <w:sz w:val="28"/>
          <w:szCs w:val="28"/>
        </w:rPr>
        <w:t>Learning Objectives</w:t>
      </w:r>
    </w:p>
    <w:p w14:paraId="1B14D8C0" w14:textId="4E5C1BEB" w:rsidR="007962DE" w:rsidRDefault="00B03466" w:rsidP="0093758A">
      <w:pPr>
        <w:pStyle w:val="ListParagraph"/>
        <w:numPr>
          <w:ilvl w:val="0"/>
          <w:numId w:val="2"/>
        </w:numPr>
        <w:spacing w:line="360" w:lineRule="auto"/>
      </w:pPr>
      <w:r>
        <w:t>Define language</w:t>
      </w:r>
    </w:p>
    <w:p w14:paraId="59E8ADB0" w14:textId="4903ACC8" w:rsidR="00B03466" w:rsidRDefault="00B03466" w:rsidP="0093758A">
      <w:pPr>
        <w:pStyle w:val="ListParagraph"/>
        <w:numPr>
          <w:ilvl w:val="0"/>
          <w:numId w:val="2"/>
        </w:numPr>
        <w:spacing w:line="360" w:lineRule="auto"/>
      </w:pPr>
      <w:r>
        <w:t>Explain the structure of language, including phonology, syntax, semantics, and pragmatics</w:t>
      </w:r>
    </w:p>
    <w:p w14:paraId="3EA7DE30" w14:textId="3214572E" w:rsidR="00B03466" w:rsidRDefault="00B03466" w:rsidP="0093758A">
      <w:pPr>
        <w:pStyle w:val="ListParagraph"/>
        <w:numPr>
          <w:ilvl w:val="0"/>
          <w:numId w:val="2"/>
        </w:numPr>
        <w:spacing w:line="360" w:lineRule="auto"/>
      </w:pPr>
      <w:r>
        <w:t>Describe the perception of speech and its stages of processing as well as the processing of written language</w:t>
      </w:r>
    </w:p>
    <w:p w14:paraId="2D084A3A" w14:textId="1F592086" w:rsidR="00B03466" w:rsidRDefault="00B03466" w:rsidP="0093758A">
      <w:pPr>
        <w:pStyle w:val="ListParagraph"/>
        <w:numPr>
          <w:ilvl w:val="0"/>
          <w:numId w:val="2"/>
        </w:numPr>
        <w:spacing w:line="360" w:lineRule="auto"/>
      </w:pPr>
      <w:r>
        <w:t>Debate the relationship between language and cognition</w:t>
      </w:r>
    </w:p>
    <w:p w14:paraId="51615DD2" w14:textId="223EFEEA" w:rsidR="00B03466" w:rsidRDefault="00B03466" w:rsidP="0093758A">
      <w:pPr>
        <w:pStyle w:val="ListParagraph"/>
        <w:numPr>
          <w:ilvl w:val="0"/>
          <w:numId w:val="2"/>
        </w:numPr>
        <w:spacing w:line="360" w:lineRule="auto"/>
      </w:pPr>
      <w:r>
        <w:t>Review the major findings in neurological language studies</w:t>
      </w:r>
    </w:p>
    <w:p w14:paraId="39418959" w14:textId="65C619D8" w:rsidR="00B03466" w:rsidRDefault="00B03466" w:rsidP="0093758A">
      <w:pPr>
        <w:pStyle w:val="ListParagraph"/>
        <w:numPr>
          <w:ilvl w:val="0"/>
          <w:numId w:val="2"/>
        </w:numPr>
        <w:spacing w:line="360" w:lineRule="auto"/>
      </w:pPr>
      <w:r>
        <w:t>Discuss the effects that bilingualism has on cognition</w:t>
      </w:r>
    </w:p>
    <w:p w14:paraId="47526131" w14:textId="77777777" w:rsidR="007962DE" w:rsidRDefault="007962DE" w:rsidP="0093758A">
      <w:pPr>
        <w:spacing w:line="360" w:lineRule="auto"/>
      </w:pPr>
    </w:p>
    <w:p w14:paraId="3E676D97" w14:textId="5A238876" w:rsidR="007962DE" w:rsidRPr="007962DE" w:rsidRDefault="007962DE" w:rsidP="0093758A">
      <w:pPr>
        <w:pStyle w:val="Heading2"/>
        <w:spacing w:line="360" w:lineRule="auto"/>
      </w:pPr>
      <w:r w:rsidRPr="007962DE">
        <w:t>Outline</w:t>
      </w:r>
    </w:p>
    <w:p w14:paraId="6A3BB52B" w14:textId="203707C9" w:rsidR="009C15D6" w:rsidRPr="0093758A" w:rsidRDefault="00EA36AE" w:rsidP="0093758A">
      <w:pPr>
        <w:pStyle w:val="ListParagraph"/>
        <w:spacing w:before="200" w:line="360" w:lineRule="auto"/>
        <w:ind w:left="720" w:hanging="720"/>
        <w:contextualSpacing w:val="0"/>
        <w:rPr>
          <w:szCs w:val="24"/>
        </w:rPr>
      </w:pPr>
      <w:r w:rsidRPr="0093758A">
        <w:rPr>
          <w:b/>
          <w:szCs w:val="24"/>
        </w:rPr>
        <w:t>I.</w:t>
      </w:r>
      <w:r w:rsidRPr="0093758A">
        <w:rPr>
          <w:b/>
          <w:szCs w:val="24"/>
        </w:rPr>
        <w:tab/>
      </w:r>
      <w:r w:rsidR="003B182E" w:rsidRPr="00AD4887">
        <w:rPr>
          <w:szCs w:val="24"/>
        </w:rPr>
        <w:t>Setting the Stage</w:t>
      </w:r>
    </w:p>
    <w:p w14:paraId="0FA221F8" w14:textId="17A3B39C" w:rsidR="007962DE" w:rsidRPr="0093758A" w:rsidRDefault="00EA36AE" w:rsidP="0093758A">
      <w:pPr>
        <w:pStyle w:val="ListParagraph"/>
        <w:spacing w:before="200" w:line="360" w:lineRule="auto"/>
        <w:ind w:left="1440" w:hanging="720"/>
        <w:contextualSpacing w:val="0"/>
        <w:rPr>
          <w:szCs w:val="24"/>
        </w:rPr>
      </w:pPr>
      <w:r w:rsidRPr="0093758A">
        <w:rPr>
          <w:b/>
          <w:szCs w:val="24"/>
        </w:rPr>
        <w:t>A.</w:t>
      </w:r>
      <w:r w:rsidRPr="0093758A">
        <w:rPr>
          <w:b/>
          <w:szCs w:val="24"/>
        </w:rPr>
        <w:tab/>
      </w:r>
      <w:r w:rsidR="00C85FEF" w:rsidRPr="00AD4887">
        <w:rPr>
          <w:szCs w:val="24"/>
        </w:rPr>
        <w:t>We often take our ability to produce and comprehend language for granted</w:t>
      </w:r>
      <w:r w:rsidR="007962DE" w:rsidRPr="0093758A">
        <w:rPr>
          <w:szCs w:val="24"/>
        </w:rPr>
        <w:t>.</w:t>
      </w:r>
    </w:p>
    <w:p w14:paraId="59FDD76C" w14:textId="68FB9C2F" w:rsidR="007962DE" w:rsidRPr="00AD4887" w:rsidRDefault="00EA36AE" w:rsidP="0093758A">
      <w:pPr>
        <w:pStyle w:val="ListParagraph"/>
        <w:spacing w:line="360" w:lineRule="auto"/>
        <w:ind w:left="2880" w:hanging="720"/>
        <w:contextualSpacing w:val="0"/>
        <w:rPr>
          <w:szCs w:val="24"/>
        </w:rPr>
      </w:pPr>
      <w:r w:rsidRPr="0093758A">
        <w:rPr>
          <w:b/>
          <w:szCs w:val="24"/>
        </w:rPr>
        <w:t>1.</w:t>
      </w:r>
      <w:r w:rsidRPr="0093758A">
        <w:rPr>
          <w:b/>
          <w:szCs w:val="24"/>
        </w:rPr>
        <w:tab/>
      </w:r>
      <w:r w:rsidR="00ED6118" w:rsidRPr="00AD4887">
        <w:rPr>
          <w:szCs w:val="24"/>
        </w:rPr>
        <w:t>However, language use is not so straightforward.</w:t>
      </w:r>
    </w:p>
    <w:p w14:paraId="0A9400B8" w14:textId="1C544C30" w:rsidR="0089130C" w:rsidRPr="0093758A" w:rsidRDefault="00EA36AE" w:rsidP="0093758A">
      <w:pPr>
        <w:pStyle w:val="ListParagraph"/>
        <w:spacing w:line="360" w:lineRule="auto"/>
        <w:ind w:left="2880" w:hanging="720"/>
        <w:contextualSpacing w:val="0"/>
        <w:rPr>
          <w:szCs w:val="24"/>
        </w:rPr>
      </w:pPr>
      <w:r w:rsidRPr="0093758A">
        <w:rPr>
          <w:b/>
          <w:szCs w:val="24"/>
        </w:rPr>
        <w:t>2.</w:t>
      </w:r>
      <w:r w:rsidRPr="0093758A">
        <w:rPr>
          <w:b/>
          <w:szCs w:val="24"/>
        </w:rPr>
        <w:tab/>
      </w:r>
      <w:r w:rsidR="00ED6118" w:rsidRPr="00AD4887">
        <w:rPr>
          <w:szCs w:val="24"/>
        </w:rPr>
        <w:t>It is extremely difficult to build computer systems that understand language as easily as a 4-year-old can.</w:t>
      </w:r>
    </w:p>
    <w:p w14:paraId="3DE39419" w14:textId="66EC8FC4" w:rsidR="007962DE" w:rsidRPr="0093758A" w:rsidRDefault="00EA36AE" w:rsidP="0093758A">
      <w:pPr>
        <w:pStyle w:val="ListParagraph"/>
        <w:spacing w:before="200" w:line="360" w:lineRule="auto"/>
        <w:ind w:left="1440" w:hanging="720"/>
        <w:contextualSpacing w:val="0"/>
        <w:rPr>
          <w:szCs w:val="24"/>
        </w:rPr>
      </w:pPr>
      <w:r w:rsidRPr="0093758A">
        <w:rPr>
          <w:b/>
          <w:szCs w:val="24"/>
        </w:rPr>
        <w:t>B.</w:t>
      </w:r>
      <w:r w:rsidRPr="0093758A">
        <w:rPr>
          <w:b/>
          <w:szCs w:val="24"/>
        </w:rPr>
        <w:tab/>
      </w:r>
      <w:r w:rsidR="00ED6118" w:rsidRPr="00AD4887">
        <w:rPr>
          <w:szCs w:val="24"/>
        </w:rPr>
        <w:t>Language use is intimately connected to cognition.</w:t>
      </w:r>
    </w:p>
    <w:p w14:paraId="5EB56802" w14:textId="5F980B0B" w:rsidR="007962DE" w:rsidRPr="0093758A" w:rsidRDefault="00EA36AE" w:rsidP="0093758A">
      <w:pPr>
        <w:pStyle w:val="ListParagraph"/>
        <w:spacing w:before="200" w:line="360" w:lineRule="auto"/>
        <w:ind w:left="1440" w:hanging="720"/>
        <w:contextualSpacing w:val="0"/>
        <w:rPr>
          <w:szCs w:val="24"/>
        </w:rPr>
      </w:pPr>
      <w:r w:rsidRPr="0093758A">
        <w:rPr>
          <w:b/>
          <w:szCs w:val="24"/>
        </w:rPr>
        <w:t>C.</w:t>
      </w:r>
      <w:r w:rsidRPr="0093758A">
        <w:rPr>
          <w:b/>
          <w:szCs w:val="24"/>
        </w:rPr>
        <w:tab/>
      </w:r>
      <w:r w:rsidR="00ED6118" w:rsidRPr="00AD4887">
        <w:rPr>
          <w:szCs w:val="24"/>
        </w:rPr>
        <w:t>Some language processes are bottom-up, whereas others are top-down.</w:t>
      </w:r>
    </w:p>
    <w:p w14:paraId="0636286A" w14:textId="6146437D" w:rsidR="00ED6118" w:rsidRPr="0093758A" w:rsidRDefault="00EA36AE" w:rsidP="0093758A">
      <w:pPr>
        <w:pStyle w:val="ListParagraph"/>
        <w:spacing w:before="200" w:line="360" w:lineRule="auto"/>
        <w:ind w:left="1440" w:hanging="720"/>
        <w:contextualSpacing w:val="0"/>
        <w:rPr>
          <w:szCs w:val="24"/>
        </w:rPr>
      </w:pPr>
      <w:r w:rsidRPr="0093758A">
        <w:rPr>
          <w:b/>
          <w:szCs w:val="24"/>
        </w:rPr>
        <w:t>D.</w:t>
      </w:r>
      <w:r w:rsidRPr="0093758A">
        <w:rPr>
          <w:b/>
          <w:szCs w:val="24"/>
        </w:rPr>
        <w:tab/>
      </w:r>
      <w:r w:rsidR="00ED6118" w:rsidRPr="00AD4887">
        <w:rPr>
          <w:szCs w:val="24"/>
        </w:rPr>
        <w:t xml:space="preserve">A natural </w:t>
      </w:r>
      <w:r w:rsidR="00ED6118" w:rsidRPr="0093758A">
        <w:rPr>
          <w:b/>
          <w:szCs w:val="24"/>
        </w:rPr>
        <w:t>language</w:t>
      </w:r>
      <w:r w:rsidR="00ED6118" w:rsidRPr="0093758A">
        <w:rPr>
          <w:szCs w:val="24"/>
        </w:rPr>
        <w:t xml:space="preserve"> is </w:t>
      </w:r>
      <w:r w:rsidR="00ED6118" w:rsidRPr="0093758A">
        <w:rPr>
          <w:i/>
          <w:szCs w:val="24"/>
        </w:rPr>
        <w:t>regular</w:t>
      </w:r>
      <w:r w:rsidR="00ED6118" w:rsidRPr="0093758A">
        <w:rPr>
          <w:szCs w:val="24"/>
        </w:rPr>
        <w:t xml:space="preserve"> (governed by a system of rules) and </w:t>
      </w:r>
      <w:r w:rsidR="00ED6118" w:rsidRPr="0093758A">
        <w:rPr>
          <w:i/>
          <w:szCs w:val="24"/>
        </w:rPr>
        <w:t>productive</w:t>
      </w:r>
      <w:r w:rsidR="00ED6118" w:rsidRPr="0093758A">
        <w:rPr>
          <w:szCs w:val="24"/>
        </w:rPr>
        <w:t xml:space="preserve"> (infinite combinations of ideas can be expressed in it).</w:t>
      </w:r>
    </w:p>
    <w:p w14:paraId="77FE6895" w14:textId="5F3DCF4A" w:rsidR="00ED6118" w:rsidRPr="0093758A" w:rsidRDefault="00EA36AE" w:rsidP="0093758A">
      <w:pPr>
        <w:pStyle w:val="ListParagraph"/>
        <w:spacing w:before="200" w:line="360" w:lineRule="auto"/>
        <w:ind w:left="2880" w:hanging="720"/>
        <w:contextualSpacing w:val="0"/>
        <w:rPr>
          <w:szCs w:val="24"/>
        </w:rPr>
      </w:pPr>
      <w:r w:rsidRPr="0093758A">
        <w:rPr>
          <w:b/>
          <w:szCs w:val="24"/>
        </w:rPr>
        <w:lastRenderedPageBreak/>
        <w:t>1.</w:t>
      </w:r>
      <w:r w:rsidRPr="0093758A">
        <w:rPr>
          <w:b/>
          <w:szCs w:val="24"/>
        </w:rPr>
        <w:tab/>
      </w:r>
      <w:r w:rsidR="00ED6118" w:rsidRPr="00AD4887">
        <w:rPr>
          <w:szCs w:val="24"/>
        </w:rPr>
        <w:t xml:space="preserve">Human language is also </w:t>
      </w:r>
      <w:r w:rsidR="00ED6118" w:rsidRPr="0093758A">
        <w:rPr>
          <w:i/>
          <w:szCs w:val="24"/>
        </w:rPr>
        <w:t xml:space="preserve">arbitrary </w:t>
      </w:r>
      <w:r w:rsidR="00ED6118" w:rsidRPr="0093758A">
        <w:rPr>
          <w:szCs w:val="24"/>
        </w:rPr>
        <w:t>(the symbols of language do not necessarily resemble the things they refer to).</w:t>
      </w:r>
    </w:p>
    <w:p w14:paraId="29575854" w14:textId="79D0EDC0" w:rsidR="00ED6118" w:rsidRPr="0093758A" w:rsidRDefault="00EA36AE" w:rsidP="0093758A">
      <w:pPr>
        <w:pStyle w:val="ListParagraph"/>
        <w:spacing w:before="200" w:line="360" w:lineRule="auto"/>
        <w:ind w:left="2880" w:hanging="720"/>
        <w:contextualSpacing w:val="0"/>
        <w:rPr>
          <w:szCs w:val="24"/>
        </w:rPr>
      </w:pPr>
      <w:r w:rsidRPr="0093758A">
        <w:rPr>
          <w:b/>
          <w:szCs w:val="24"/>
        </w:rPr>
        <w:t>2.</w:t>
      </w:r>
      <w:r w:rsidRPr="0093758A">
        <w:rPr>
          <w:b/>
          <w:szCs w:val="24"/>
        </w:rPr>
        <w:tab/>
      </w:r>
      <w:r w:rsidR="00ED6118" w:rsidRPr="00AD4887">
        <w:rPr>
          <w:szCs w:val="24"/>
        </w:rPr>
        <w:t xml:space="preserve">Human language is also </w:t>
      </w:r>
      <w:r w:rsidR="00ED6118" w:rsidRPr="0093758A">
        <w:rPr>
          <w:i/>
          <w:szCs w:val="24"/>
        </w:rPr>
        <w:t>discrete</w:t>
      </w:r>
      <w:r w:rsidR="00ED6118" w:rsidRPr="0093758A">
        <w:rPr>
          <w:szCs w:val="24"/>
        </w:rPr>
        <w:t xml:space="preserve"> (the system can be subdivided into recognizable parts).</w:t>
      </w:r>
    </w:p>
    <w:p w14:paraId="70640843" w14:textId="191FF399" w:rsidR="007962DE" w:rsidRPr="0093758A" w:rsidRDefault="00EA36AE" w:rsidP="0093758A">
      <w:pPr>
        <w:pStyle w:val="ListParagraph"/>
        <w:spacing w:before="200" w:line="360" w:lineRule="auto"/>
        <w:ind w:left="720" w:hanging="720"/>
        <w:contextualSpacing w:val="0"/>
        <w:rPr>
          <w:szCs w:val="24"/>
        </w:rPr>
      </w:pPr>
      <w:r w:rsidRPr="0093758A">
        <w:rPr>
          <w:b/>
          <w:szCs w:val="24"/>
        </w:rPr>
        <w:t>II.</w:t>
      </w:r>
      <w:r w:rsidRPr="0093758A">
        <w:rPr>
          <w:b/>
          <w:szCs w:val="24"/>
        </w:rPr>
        <w:tab/>
      </w:r>
      <w:r w:rsidR="007B70E1" w:rsidRPr="00AD4887">
        <w:rPr>
          <w:szCs w:val="24"/>
        </w:rPr>
        <w:t>The Structure of Language</w:t>
      </w:r>
    </w:p>
    <w:p w14:paraId="15939712" w14:textId="7E1F7D89" w:rsidR="00ED6118" w:rsidRPr="0093758A" w:rsidRDefault="00EA36AE" w:rsidP="0093758A">
      <w:pPr>
        <w:pStyle w:val="ListParagraph"/>
        <w:spacing w:before="200" w:line="360" w:lineRule="auto"/>
        <w:ind w:left="1440" w:hanging="720"/>
        <w:contextualSpacing w:val="0"/>
        <w:rPr>
          <w:szCs w:val="24"/>
        </w:rPr>
      </w:pPr>
      <w:r w:rsidRPr="0093758A">
        <w:rPr>
          <w:b/>
          <w:szCs w:val="24"/>
        </w:rPr>
        <w:t>A.</w:t>
      </w:r>
      <w:r w:rsidRPr="0093758A">
        <w:rPr>
          <w:b/>
          <w:szCs w:val="24"/>
        </w:rPr>
        <w:tab/>
      </w:r>
      <w:r w:rsidR="00ED6118" w:rsidRPr="00AD4887">
        <w:rPr>
          <w:szCs w:val="24"/>
        </w:rPr>
        <w:t xml:space="preserve">Language comprises a number of systems working </w:t>
      </w:r>
      <w:r w:rsidR="00ED6118" w:rsidRPr="0093758A">
        <w:rPr>
          <w:szCs w:val="24"/>
        </w:rPr>
        <w:t>together.</w:t>
      </w:r>
    </w:p>
    <w:p w14:paraId="5A17540C" w14:textId="1912B7BD" w:rsidR="00ED6118" w:rsidRPr="0093758A" w:rsidRDefault="00EA36AE" w:rsidP="0093758A">
      <w:pPr>
        <w:pStyle w:val="ListParagraph"/>
        <w:spacing w:before="200" w:line="360" w:lineRule="auto"/>
        <w:ind w:left="2880" w:hanging="720"/>
        <w:contextualSpacing w:val="0"/>
        <w:rPr>
          <w:szCs w:val="24"/>
        </w:rPr>
      </w:pPr>
      <w:r w:rsidRPr="0093758A">
        <w:rPr>
          <w:b/>
          <w:szCs w:val="24"/>
        </w:rPr>
        <w:t>1.</w:t>
      </w:r>
      <w:r w:rsidRPr="0093758A">
        <w:rPr>
          <w:b/>
          <w:szCs w:val="24"/>
        </w:rPr>
        <w:tab/>
      </w:r>
      <w:r w:rsidR="00ED6118" w:rsidRPr="00AD4887">
        <w:rPr>
          <w:b/>
          <w:szCs w:val="24"/>
        </w:rPr>
        <w:t>Phonemes</w:t>
      </w:r>
      <w:r w:rsidR="00ED6118" w:rsidRPr="0093758A">
        <w:rPr>
          <w:szCs w:val="24"/>
        </w:rPr>
        <w:t xml:space="preserve"> are the sounds that make up a language; the study of the ways that these sounds can be combined is called </w:t>
      </w:r>
      <w:r w:rsidR="00ED6118" w:rsidRPr="0093758A">
        <w:rPr>
          <w:i/>
          <w:szCs w:val="24"/>
        </w:rPr>
        <w:t>phonology.</w:t>
      </w:r>
    </w:p>
    <w:p w14:paraId="729648DE" w14:textId="526F761A" w:rsidR="00ED6118" w:rsidRPr="0093758A" w:rsidRDefault="00EA36AE" w:rsidP="0093758A">
      <w:pPr>
        <w:pStyle w:val="ListParagraph"/>
        <w:spacing w:before="200" w:line="360" w:lineRule="auto"/>
        <w:ind w:left="2880" w:hanging="720"/>
        <w:contextualSpacing w:val="0"/>
        <w:rPr>
          <w:szCs w:val="24"/>
        </w:rPr>
      </w:pPr>
      <w:r w:rsidRPr="0093758A">
        <w:rPr>
          <w:b/>
          <w:szCs w:val="24"/>
        </w:rPr>
        <w:t>2.</w:t>
      </w:r>
      <w:r w:rsidRPr="0093758A">
        <w:rPr>
          <w:b/>
          <w:szCs w:val="24"/>
        </w:rPr>
        <w:tab/>
      </w:r>
      <w:r w:rsidR="00ED6118" w:rsidRPr="00AD4887">
        <w:rPr>
          <w:szCs w:val="24"/>
        </w:rPr>
        <w:t xml:space="preserve">The smallest meaningful units of language are </w:t>
      </w:r>
      <w:r w:rsidR="00ED6118" w:rsidRPr="0093758A">
        <w:rPr>
          <w:b/>
          <w:szCs w:val="24"/>
        </w:rPr>
        <w:t>morphemes,</w:t>
      </w:r>
      <w:r w:rsidR="00ED6118" w:rsidRPr="0093758A">
        <w:rPr>
          <w:szCs w:val="24"/>
        </w:rPr>
        <w:t xml:space="preserve"> which include words, prefixes, word endings, and tense markers.</w:t>
      </w:r>
    </w:p>
    <w:p w14:paraId="41D6D3AA" w14:textId="27D93268" w:rsidR="00ED6118" w:rsidRPr="0093758A" w:rsidRDefault="00EA36AE" w:rsidP="0093758A">
      <w:pPr>
        <w:pStyle w:val="ListParagraph"/>
        <w:spacing w:before="200" w:line="360" w:lineRule="auto"/>
        <w:ind w:left="2880" w:hanging="720"/>
        <w:contextualSpacing w:val="0"/>
        <w:rPr>
          <w:szCs w:val="24"/>
        </w:rPr>
      </w:pPr>
      <w:r w:rsidRPr="0093758A">
        <w:rPr>
          <w:b/>
          <w:szCs w:val="24"/>
        </w:rPr>
        <w:t>3.</w:t>
      </w:r>
      <w:r w:rsidRPr="0093758A">
        <w:rPr>
          <w:b/>
          <w:szCs w:val="24"/>
        </w:rPr>
        <w:tab/>
      </w:r>
      <w:r w:rsidR="00ED6118" w:rsidRPr="00AD4887">
        <w:rPr>
          <w:b/>
          <w:szCs w:val="24"/>
        </w:rPr>
        <w:t>Syntax</w:t>
      </w:r>
      <w:r w:rsidR="00ED6118" w:rsidRPr="0093758A">
        <w:rPr>
          <w:szCs w:val="24"/>
        </w:rPr>
        <w:t xml:space="preserve"> refers to the structure of a sentence—how the morphemes are put together.</w:t>
      </w:r>
    </w:p>
    <w:p w14:paraId="64C5420C" w14:textId="5FAA6B09" w:rsidR="00ED6118" w:rsidRPr="0093758A" w:rsidRDefault="00EA36AE" w:rsidP="0093758A">
      <w:pPr>
        <w:pStyle w:val="ListParagraph"/>
        <w:spacing w:before="200" w:line="360" w:lineRule="auto"/>
        <w:ind w:left="2880" w:hanging="720"/>
        <w:contextualSpacing w:val="0"/>
        <w:rPr>
          <w:szCs w:val="24"/>
        </w:rPr>
      </w:pPr>
      <w:r w:rsidRPr="0093758A">
        <w:rPr>
          <w:b/>
          <w:szCs w:val="24"/>
        </w:rPr>
        <w:t>4.</w:t>
      </w:r>
      <w:r w:rsidRPr="0093758A">
        <w:rPr>
          <w:b/>
          <w:szCs w:val="24"/>
        </w:rPr>
        <w:tab/>
      </w:r>
      <w:r w:rsidR="00ED6118" w:rsidRPr="00AD4887">
        <w:rPr>
          <w:b/>
          <w:szCs w:val="24"/>
        </w:rPr>
        <w:t xml:space="preserve">Semantics </w:t>
      </w:r>
      <w:r w:rsidR="00ED6118" w:rsidRPr="0093758A">
        <w:rPr>
          <w:szCs w:val="24"/>
        </w:rPr>
        <w:t>refers to the branch of linguistics devoted to the study of meaning.</w:t>
      </w:r>
    </w:p>
    <w:p w14:paraId="060C42DF" w14:textId="308E56F3" w:rsidR="00ED6118" w:rsidRPr="0093758A" w:rsidRDefault="00EA36AE" w:rsidP="0093758A">
      <w:pPr>
        <w:pStyle w:val="ListParagraph"/>
        <w:spacing w:before="200" w:line="360" w:lineRule="auto"/>
        <w:ind w:left="2880" w:hanging="720"/>
        <w:contextualSpacing w:val="0"/>
        <w:rPr>
          <w:szCs w:val="24"/>
        </w:rPr>
      </w:pPr>
      <w:r w:rsidRPr="0093758A">
        <w:rPr>
          <w:b/>
          <w:szCs w:val="24"/>
        </w:rPr>
        <w:t>5.</w:t>
      </w:r>
      <w:r w:rsidRPr="0093758A">
        <w:rPr>
          <w:b/>
          <w:szCs w:val="24"/>
        </w:rPr>
        <w:tab/>
      </w:r>
      <w:r w:rsidR="00ED6118" w:rsidRPr="00AD4887">
        <w:rPr>
          <w:b/>
          <w:szCs w:val="24"/>
        </w:rPr>
        <w:t>Pragmatics</w:t>
      </w:r>
      <w:r w:rsidR="00ED6118" w:rsidRPr="0093758A">
        <w:rPr>
          <w:szCs w:val="24"/>
        </w:rPr>
        <w:t xml:space="preserve"> refers to the give-and-take of language—the assumptions that speakers and listeners make in order to have a conversation.</w:t>
      </w:r>
    </w:p>
    <w:p w14:paraId="14505A42" w14:textId="11EF9E08" w:rsidR="00A42664" w:rsidRPr="0093758A" w:rsidRDefault="00EA36AE" w:rsidP="0093758A">
      <w:pPr>
        <w:pStyle w:val="ListParagraph"/>
        <w:spacing w:before="200" w:line="360" w:lineRule="auto"/>
        <w:ind w:left="1440" w:hanging="720"/>
        <w:contextualSpacing w:val="0"/>
        <w:rPr>
          <w:szCs w:val="24"/>
        </w:rPr>
      </w:pPr>
      <w:r w:rsidRPr="0093758A">
        <w:rPr>
          <w:b/>
          <w:szCs w:val="24"/>
        </w:rPr>
        <w:t>B.</w:t>
      </w:r>
      <w:r w:rsidRPr="0093758A">
        <w:rPr>
          <w:b/>
          <w:szCs w:val="24"/>
        </w:rPr>
        <w:tab/>
      </w:r>
      <w:r w:rsidR="00A42664" w:rsidRPr="00AD4887">
        <w:rPr>
          <w:szCs w:val="24"/>
        </w:rPr>
        <w:t xml:space="preserve">Linguistic rules (such as phonological or syntax rules) make up the </w:t>
      </w:r>
      <w:r w:rsidR="00A42664" w:rsidRPr="0093758A">
        <w:rPr>
          <w:i/>
          <w:szCs w:val="24"/>
        </w:rPr>
        <w:t>grammar</w:t>
      </w:r>
      <w:r w:rsidR="00A42664" w:rsidRPr="0093758A">
        <w:rPr>
          <w:szCs w:val="24"/>
        </w:rPr>
        <w:t xml:space="preserve"> of a language.</w:t>
      </w:r>
    </w:p>
    <w:p w14:paraId="521045AC" w14:textId="5F887B50" w:rsidR="00A42664" w:rsidRPr="0093758A" w:rsidRDefault="00EA36AE" w:rsidP="0093758A">
      <w:pPr>
        <w:pStyle w:val="ListParagraph"/>
        <w:spacing w:before="200" w:line="360" w:lineRule="auto"/>
        <w:ind w:left="2880" w:hanging="720"/>
        <w:contextualSpacing w:val="0"/>
        <w:rPr>
          <w:szCs w:val="24"/>
        </w:rPr>
      </w:pPr>
      <w:r w:rsidRPr="0093758A">
        <w:rPr>
          <w:b/>
          <w:szCs w:val="24"/>
        </w:rPr>
        <w:t>1.</w:t>
      </w:r>
      <w:r w:rsidRPr="0093758A">
        <w:rPr>
          <w:b/>
          <w:szCs w:val="24"/>
        </w:rPr>
        <w:tab/>
      </w:r>
      <w:r w:rsidR="00A42664" w:rsidRPr="00AD4887">
        <w:rPr>
          <w:szCs w:val="24"/>
        </w:rPr>
        <w:t>People may not be able to explicitly state the rules of their language, but they show implicit understandi</w:t>
      </w:r>
      <w:r w:rsidR="00A42664" w:rsidRPr="0093758A">
        <w:rPr>
          <w:szCs w:val="24"/>
        </w:rPr>
        <w:t>ng of sentences that violate those rules.</w:t>
      </w:r>
    </w:p>
    <w:p w14:paraId="208A2F79" w14:textId="7B82AF35" w:rsidR="00A42664" w:rsidRPr="0093758A" w:rsidRDefault="00EA36AE" w:rsidP="0093758A">
      <w:pPr>
        <w:pStyle w:val="ListParagraph"/>
        <w:spacing w:before="200" w:line="360" w:lineRule="auto"/>
        <w:ind w:left="2880" w:hanging="720"/>
        <w:contextualSpacing w:val="0"/>
        <w:rPr>
          <w:szCs w:val="24"/>
        </w:rPr>
      </w:pPr>
      <w:r w:rsidRPr="0093758A">
        <w:rPr>
          <w:b/>
          <w:szCs w:val="24"/>
        </w:rPr>
        <w:t>2.</w:t>
      </w:r>
      <w:r w:rsidRPr="0093758A">
        <w:rPr>
          <w:b/>
          <w:szCs w:val="24"/>
        </w:rPr>
        <w:tab/>
      </w:r>
      <w:r w:rsidR="00D440E5" w:rsidRPr="00AD4887">
        <w:rPr>
          <w:szCs w:val="24"/>
        </w:rPr>
        <w:t xml:space="preserve">Linguists also distinguish between </w:t>
      </w:r>
      <w:r w:rsidR="00D440E5" w:rsidRPr="0093758A">
        <w:rPr>
          <w:b/>
          <w:szCs w:val="24"/>
        </w:rPr>
        <w:t>linguistic competence</w:t>
      </w:r>
      <w:r w:rsidR="00D440E5" w:rsidRPr="0093758A">
        <w:rPr>
          <w:i/>
          <w:szCs w:val="24"/>
        </w:rPr>
        <w:t xml:space="preserve"> </w:t>
      </w:r>
      <w:r w:rsidR="00D440E5" w:rsidRPr="0093758A">
        <w:rPr>
          <w:szCs w:val="24"/>
        </w:rPr>
        <w:t xml:space="preserve">(the underlying knowledge that lets us produce and comprehend </w:t>
      </w:r>
      <w:r w:rsidR="00D440E5" w:rsidRPr="0093758A">
        <w:rPr>
          <w:szCs w:val="24"/>
        </w:rPr>
        <w:lastRenderedPageBreak/>
        <w:t xml:space="preserve">sentences) and </w:t>
      </w:r>
      <w:r w:rsidR="00D440E5" w:rsidRPr="0093758A">
        <w:rPr>
          <w:b/>
          <w:szCs w:val="24"/>
        </w:rPr>
        <w:t>linguistic performance</w:t>
      </w:r>
      <w:r w:rsidR="00D440E5" w:rsidRPr="0093758A">
        <w:rPr>
          <w:b/>
          <w:i/>
          <w:szCs w:val="24"/>
        </w:rPr>
        <w:t xml:space="preserve"> </w:t>
      </w:r>
      <w:r w:rsidR="00D440E5" w:rsidRPr="0093758A">
        <w:rPr>
          <w:szCs w:val="24"/>
        </w:rPr>
        <w:t>(the actual sentences we produce, which fully reflect our competence only under ideal conditions).</w:t>
      </w:r>
    </w:p>
    <w:p w14:paraId="31F6A13B" w14:textId="1655FAC9" w:rsidR="000E0E45" w:rsidRPr="0093758A" w:rsidRDefault="00EA36AE" w:rsidP="0093758A">
      <w:pPr>
        <w:pStyle w:val="ListParagraph"/>
        <w:spacing w:before="200" w:line="360" w:lineRule="auto"/>
        <w:ind w:left="1440" w:hanging="720"/>
        <w:contextualSpacing w:val="0"/>
        <w:rPr>
          <w:szCs w:val="24"/>
        </w:rPr>
      </w:pPr>
      <w:r w:rsidRPr="0093758A">
        <w:rPr>
          <w:b/>
          <w:szCs w:val="24"/>
        </w:rPr>
        <w:t>C.</w:t>
      </w:r>
      <w:r w:rsidRPr="0093758A">
        <w:rPr>
          <w:b/>
          <w:szCs w:val="24"/>
        </w:rPr>
        <w:tab/>
      </w:r>
      <w:r w:rsidR="000E0E45" w:rsidRPr="00AD4887">
        <w:rPr>
          <w:szCs w:val="24"/>
        </w:rPr>
        <w:t>Part of what distinguishes one language from another is their idiosyncratic sounds.</w:t>
      </w:r>
    </w:p>
    <w:p w14:paraId="5D942A00" w14:textId="5286BEE3" w:rsidR="000E0E45" w:rsidRPr="0093758A" w:rsidRDefault="00EA36AE" w:rsidP="0093758A">
      <w:pPr>
        <w:pStyle w:val="ListParagraph"/>
        <w:spacing w:before="200" w:line="360" w:lineRule="auto"/>
        <w:ind w:left="2880" w:hanging="720"/>
        <w:contextualSpacing w:val="0"/>
        <w:rPr>
          <w:szCs w:val="24"/>
        </w:rPr>
      </w:pPr>
      <w:r w:rsidRPr="0093758A">
        <w:rPr>
          <w:b/>
          <w:szCs w:val="24"/>
        </w:rPr>
        <w:t>1.</w:t>
      </w:r>
      <w:r w:rsidRPr="0093758A">
        <w:rPr>
          <w:b/>
          <w:szCs w:val="24"/>
        </w:rPr>
        <w:tab/>
      </w:r>
      <w:r w:rsidR="000E0E45" w:rsidRPr="00AD4887">
        <w:rPr>
          <w:b/>
          <w:szCs w:val="24"/>
        </w:rPr>
        <w:t>Phonetics</w:t>
      </w:r>
      <w:r w:rsidR="000E0E45" w:rsidRPr="0093758A">
        <w:rPr>
          <w:szCs w:val="24"/>
        </w:rPr>
        <w:t xml:space="preserve"> is the study of speech sounds and how they are produced.</w:t>
      </w:r>
    </w:p>
    <w:p w14:paraId="1DECF769" w14:textId="6D9D9C6C" w:rsidR="000E0E45" w:rsidRPr="0093758A" w:rsidRDefault="00EA36AE" w:rsidP="0093758A">
      <w:pPr>
        <w:pStyle w:val="ListParagraph"/>
        <w:spacing w:before="200" w:line="360" w:lineRule="auto"/>
        <w:ind w:left="2880" w:hanging="720"/>
        <w:contextualSpacing w:val="0"/>
        <w:rPr>
          <w:szCs w:val="24"/>
        </w:rPr>
      </w:pPr>
      <w:r w:rsidRPr="0093758A">
        <w:rPr>
          <w:b/>
          <w:szCs w:val="24"/>
        </w:rPr>
        <w:t>2.</w:t>
      </w:r>
      <w:r w:rsidRPr="0093758A">
        <w:rPr>
          <w:b/>
          <w:szCs w:val="24"/>
        </w:rPr>
        <w:tab/>
      </w:r>
      <w:r w:rsidR="000E0E45" w:rsidRPr="00AD4887">
        <w:rPr>
          <w:b/>
          <w:szCs w:val="24"/>
        </w:rPr>
        <w:t>Phonology</w:t>
      </w:r>
      <w:r w:rsidR="000E0E45" w:rsidRPr="0093758A">
        <w:rPr>
          <w:szCs w:val="24"/>
        </w:rPr>
        <w:t xml:space="preserve"> is the study of the systematic ways in which speech sounds are combined and altered in language.</w:t>
      </w:r>
    </w:p>
    <w:p w14:paraId="63E21287" w14:textId="47CBB9A4" w:rsidR="000E0E45" w:rsidRPr="0093758A" w:rsidRDefault="00EA36AE" w:rsidP="0093758A">
      <w:pPr>
        <w:pStyle w:val="ListParagraph"/>
        <w:spacing w:before="200" w:line="360" w:lineRule="auto"/>
        <w:ind w:left="3600" w:hanging="720"/>
        <w:contextualSpacing w:val="0"/>
        <w:rPr>
          <w:szCs w:val="24"/>
        </w:rPr>
      </w:pPr>
      <w:r w:rsidRPr="0093758A">
        <w:rPr>
          <w:b/>
          <w:szCs w:val="24"/>
        </w:rPr>
        <w:t>a)</w:t>
      </w:r>
      <w:r w:rsidRPr="0093758A">
        <w:rPr>
          <w:b/>
          <w:szCs w:val="24"/>
        </w:rPr>
        <w:tab/>
      </w:r>
      <w:r w:rsidR="000E0E45" w:rsidRPr="00AD4887">
        <w:rPr>
          <w:szCs w:val="24"/>
        </w:rPr>
        <w:t xml:space="preserve">English has about 40 phonetic segments (sometimes called </w:t>
      </w:r>
      <w:r w:rsidR="000E0E45" w:rsidRPr="0093758A">
        <w:rPr>
          <w:i/>
          <w:szCs w:val="24"/>
        </w:rPr>
        <w:t>phones</w:t>
      </w:r>
      <w:r w:rsidR="000E0E45" w:rsidRPr="0093758A">
        <w:rPr>
          <w:szCs w:val="24"/>
        </w:rPr>
        <w:t>).</w:t>
      </w:r>
    </w:p>
    <w:p w14:paraId="25C9DA42" w14:textId="79799165" w:rsidR="000E0E45" w:rsidRPr="0093758A" w:rsidRDefault="00EA36AE" w:rsidP="0093758A">
      <w:pPr>
        <w:pStyle w:val="ListParagraph"/>
        <w:spacing w:before="200" w:line="360" w:lineRule="auto"/>
        <w:ind w:left="3600" w:hanging="720"/>
        <w:contextualSpacing w:val="0"/>
        <w:rPr>
          <w:szCs w:val="24"/>
        </w:rPr>
      </w:pPr>
      <w:r w:rsidRPr="0093758A">
        <w:rPr>
          <w:b/>
          <w:szCs w:val="24"/>
        </w:rPr>
        <w:t>b)</w:t>
      </w:r>
      <w:r w:rsidRPr="0093758A">
        <w:rPr>
          <w:b/>
          <w:szCs w:val="24"/>
        </w:rPr>
        <w:tab/>
      </w:r>
      <w:r w:rsidR="000E0E45" w:rsidRPr="00AD4887">
        <w:rPr>
          <w:szCs w:val="24"/>
        </w:rPr>
        <w:t xml:space="preserve">The term </w:t>
      </w:r>
      <w:r w:rsidR="000E0E45" w:rsidRPr="0093758A">
        <w:rPr>
          <w:i/>
          <w:szCs w:val="24"/>
        </w:rPr>
        <w:t>phoneme</w:t>
      </w:r>
      <w:r w:rsidR="000E0E45" w:rsidRPr="0093758A">
        <w:rPr>
          <w:szCs w:val="24"/>
        </w:rPr>
        <w:t xml:space="preserve"> is used to describe the smallest unit of sound that makes a meaningful difference in a given language.</w:t>
      </w:r>
    </w:p>
    <w:p w14:paraId="2A2B93CA" w14:textId="17642F5C" w:rsidR="000E0E45" w:rsidRPr="0093758A" w:rsidRDefault="00EA36AE" w:rsidP="0093758A">
      <w:pPr>
        <w:pStyle w:val="ListParagraph"/>
        <w:spacing w:before="200" w:line="360" w:lineRule="auto"/>
        <w:ind w:left="4320" w:hanging="720"/>
        <w:contextualSpacing w:val="0"/>
        <w:rPr>
          <w:szCs w:val="24"/>
        </w:rPr>
      </w:pPr>
      <w:r w:rsidRPr="0093758A">
        <w:rPr>
          <w:b/>
          <w:szCs w:val="24"/>
        </w:rPr>
        <w:t>(1)</w:t>
      </w:r>
      <w:r w:rsidRPr="0093758A">
        <w:rPr>
          <w:b/>
          <w:szCs w:val="24"/>
        </w:rPr>
        <w:tab/>
      </w:r>
      <w:r w:rsidR="000E0E45" w:rsidRPr="00AD4887">
        <w:rPr>
          <w:szCs w:val="24"/>
        </w:rPr>
        <w:t>English, for example, makes a meaningful distinction between the /l/ and /r/ sounds, so “lice” and “rice” are different words.</w:t>
      </w:r>
    </w:p>
    <w:p w14:paraId="67DF76DA" w14:textId="6E6442D1" w:rsidR="000E0E45" w:rsidRPr="0093758A" w:rsidRDefault="00EA36AE" w:rsidP="0093758A">
      <w:pPr>
        <w:pStyle w:val="ListParagraph"/>
        <w:spacing w:before="200" w:line="360" w:lineRule="auto"/>
        <w:ind w:left="4320" w:hanging="720"/>
        <w:contextualSpacing w:val="0"/>
        <w:rPr>
          <w:szCs w:val="24"/>
        </w:rPr>
      </w:pPr>
      <w:r w:rsidRPr="0093758A">
        <w:rPr>
          <w:b/>
          <w:szCs w:val="24"/>
        </w:rPr>
        <w:t>(2)</w:t>
      </w:r>
      <w:r w:rsidRPr="0093758A">
        <w:rPr>
          <w:b/>
          <w:szCs w:val="24"/>
        </w:rPr>
        <w:tab/>
      </w:r>
      <w:r w:rsidR="000E0E45" w:rsidRPr="00AD4887">
        <w:rPr>
          <w:szCs w:val="24"/>
        </w:rPr>
        <w:t>This distinction is not used in other languages, such as the Cantonese dialect; speakers of Cantonese do not hear a difference be</w:t>
      </w:r>
      <w:r w:rsidR="000E0E45" w:rsidRPr="0093758A">
        <w:rPr>
          <w:szCs w:val="24"/>
        </w:rPr>
        <w:t>tween “lice” and “rice.”</w:t>
      </w:r>
    </w:p>
    <w:p w14:paraId="481EC673" w14:textId="17D55681" w:rsidR="000E0E45" w:rsidRPr="0093758A" w:rsidRDefault="00EA36AE" w:rsidP="0093758A">
      <w:pPr>
        <w:pStyle w:val="ListParagraph"/>
        <w:spacing w:before="200" w:line="360" w:lineRule="auto"/>
        <w:ind w:left="2880" w:hanging="720"/>
        <w:contextualSpacing w:val="0"/>
        <w:rPr>
          <w:szCs w:val="24"/>
        </w:rPr>
      </w:pPr>
      <w:r w:rsidRPr="0093758A">
        <w:rPr>
          <w:b/>
          <w:szCs w:val="24"/>
        </w:rPr>
        <w:t>3.</w:t>
      </w:r>
      <w:r w:rsidRPr="0093758A">
        <w:rPr>
          <w:b/>
          <w:szCs w:val="24"/>
        </w:rPr>
        <w:tab/>
      </w:r>
      <w:r w:rsidR="000E0E45" w:rsidRPr="00AD4887">
        <w:rPr>
          <w:szCs w:val="24"/>
        </w:rPr>
        <w:t>Linguists and phoneticians distinguish between consonant and vowel sounds.</w:t>
      </w:r>
    </w:p>
    <w:p w14:paraId="7D76825A" w14:textId="5F2E8C9D" w:rsidR="000E0E45" w:rsidRPr="0093758A" w:rsidRDefault="00EA36AE" w:rsidP="0093758A">
      <w:pPr>
        <w:pStyle w:val="ListParagraph"/>
        <w:spacing w:before="200" w:line="360" w:lineRule="auto"/>
        <w:ind w:left="3600" w:hanging="720"/>
        <w:contextualSpacing w:val="0"/>
        <w:rPr>
          <w:szCs w:val="24"/>
        </w:rPr>
      </w:pPr>
      <w:r w:rsidRPr="0093758A">
        <w:rPr>
          <w:b/>
          <w:szCs w:val="24"/>
        </w:rPr>
        <w:t>a)</w:t>
      </w:r>
      <w:r w:rsidRPr="0093758A">
        <w:rPr>
          <w:b/>
          <w:szCs w:val="24"/>
        </w:rPr>
        <w:tab/>
      </w:r>
      <w:r w:rsidR="000E0E45" w:rsidRPr="00AD4887">
        <w:rPr>
          <w:szCs w:val="24"/>
        </w:rPr>
        <w:t>Vowels work without obstructing the airflow; they depend on the shape and position of the tongue and lips.</w:t>
      </w:r>
    </w:p>
    <w:p w14:paraId="2D91A861" w14:textId="6D548992" w:rsidR="000E0E45" w:rsidRPr="0093758A" w:rsidRDefault="00EA36AE" w:rsidP="0093758A">
      <w:pPr>
        <w:pStyle w:val="ListParagraph"/>
        <w:spacing w:before="200" w:line="360" w:lineRule="auto"/>
        <w:ind w:left="3600" w:hanging="720"/>
        <w:contextualSpacing w:val="0"/>
        <w:rPr>
          <w:szCs w:val="24"/>
        </w:rPr>
      </w:pPr>
      <w:r w:rsidRPr="0093758A">
        <w:rPr>
          <w:b/>
          <w:szCs w:val="24"/>
        </w:rPr>
        <w:lastRenderedPageBreak/>
        <w:t>b)</w:t>
      </w:r>
      <w:r w:rsidRPr="0093758A">
        <w:rPr>
          <w:b/>
          <w:szCs w:val="24"/>
        </w:rPr>
        <w:tab/>
      </w:r>
      <w:r w:rsidR="000E0E45" w:rsidRPr="00AD4887">
        <w:rPr>
          <w:szCs w:val="24"/>
        </w:rPr>
        <w:t xml:space="preserve">Consonants are more complicated, differing in place of articulation, manner of articulation, and </w:t>
      </w:r>
      <w:r w:rsidR="000E0E45" w:rsidRPr="0093758A">
        <w:rPr>
          <w:i/>
          <w:szCs w:val="24"/>
        </w:rPr>
        <w:t>voicing.</w:t>
      </w:r>
    </w:p>
    <w:p w14:paraId="1D1887F9" w14:textId="0860316B" w:rsidR="000E0E45" w:rsidRPr="0093758A" w:rsidRDefault="00EA36AE" w:rsidP="0093758A">
      <w:pPr>
        <w:pStyle w:val="ListParagraph"/>
        <w:spacing w:before="200" w:line="360" w:lineRule="auto"/>
        <w:ind w:left="2880" w:hanging="720"/>
        <w:contextualSpacing w:val="0"/>
        <w:rPr>
          <w:szCs w:val="24"/>
        </w:rPr>
      </w:pPr>
      <w:r w:rsidRPr="0093758A">
        <w:rPr>
          <w:b/>
          <w:szCs w:val="24"/>
        </w:rPr>
        <w:t>4.</w:t>
      </w:r>
      <w:r w:rsidRPr="0093758A">
        <w:rPr>
          <w:b/>
          <w:szCs w:val="24"/>
        </w:rPr>
        <w:tab/>
      </w:r>
      <w:r w:rsidR="00AF06ED" w:rsidRPr="00AD4887">
        <w:rPr>
          <w:i/>
          <w:szCs w:val="24"/>
        </w:rPr>
        <w:t>Phonological rules</w:t>
      </w:r>
      <w:r w:rsidR="00AF06ED" w:rsidRPr="00AD4887">
        <w:rPr>
          <w:szCs w:val="24"/>
        </w:rPr>
        <w:t xml:space="preserve"> govern how phonemes can be combined in a particular language; different languages have different rules.</w:t>
      </w:r>
    </w:p>
    <w:p w14:paraId="204CF8A8" w14:textId="16E91F3D" w:rsidR="00B31696" w:rsidRPr="0093758A" w:rsidRDefault="00EA36AE" w:rsidP="0093758A">
      <w:pPr>
        <w:pStyle w:val="ListParagraph"/>
        <w:spacing w:before="200" w:line="360" w:lineRule="auto"/>
        <w:ind w:left="1440" w:hanging="720"/>
        <w:contextualSpacing w:val="0"/>
        <w:rPr>
          <w:szCs w:val="24"/>
        </w:rPr>
      </w:pPr>
      <w:r w:rsidRPr="0093758A">
        <w:rPr>
          <w:b/>
          <w:szCs w:val="24"/>
        </w:rPr>
        <w:t>D.</w:t>
      </w:r>
      <w:r w:rsidRPr="0093758A">
        <w:rPr>
          <w:b/>
          <w:szCs w:val="24"/>
        </w:rPr>
        <w:tab/>
      </w:r>
      <w:r w:rsidR="00993D20" w:rsidRPr="00AD4887">
        <w:rPr>
          <w:szCs w:val="24"/>
        </w:rPr>
        <w:t xml:space="preserve">The term </w:t>
      </w:r>
      <w:r w:rsidR="00993D20" w:rsidRPr="00AD4887">
        <w:rPr>
          <w:i/>
          <w:szCs w:val="24"/>
        </w:rPr>
        <w:t>syntax</w:t>
      </w:r>
      <w:r w:rsidR="00993D20" w:rsidRPr="0093758A">
        <w:rPr>
          <w:szCs w:val="24"/>
        </w:rPr>
        <w:t xml:space="preserve"> refers to the arrangement of words into sentences.</w:t>
      </w:r>
    </w:p>
    <w:p w14:paraId="14CB3C4D" w14:textId="29254C34" w:rsidR="00993D20" w:rsidRPr="0093758A" w:rsidRDefault="00EA36AE" w:rsidP="0093758A">
      <w:pPr>
        <w:pStyle w:val="ListParagraph"/>
        <w:spacing w:before="200" w:line="360" w:lineRule="auto"/>
        <w:ind w:left="2880" w:hanging="720"/>
        <w:contextualSpacing w:val="0"/>
        <w:rPr>
          <w:szCs w:val="24"/>
        </w:rPr>
      </w:pPr>
      <w:r w:rsidRPr="0093758A">
        <w:rPr>
          <w:b/>
          <w:szCs w:val="24"/>
        </w:rPr>
        <w:t>1.</w:t>
      </w:r>
      <w:r w:rsidRPr="0093758A">
        <w:rPr>
          <w:b/>
          <w:szCs w:val="24"/>
        </w:rPr>
        <w:tab/>
      </w:r>
      <w:r w:rsidR="00993D20" w:rsidRPr="00AD4887">
        <w:rPr>
          <w:i/>
          <w:szCs w:val="24"/>
        </w:rPr>
        <w:t>Tree diagrams</w:t>
      </w:r>
      <w:r w:rsidR="00993D20" w:rsidRPr="00AD4887">
        <w:rPr>
          <w:szCs w:val="24"/>
        </w:rPr>
        <w:t xml:space="preserve"> can show us which words “go together” in a sentence.</w:t>
      </w:r>
    </w:p>
    <w:p w14:paraId="79869187" w14:textId="7A327997" w:rsidR="00993D20" w:rsidRPr="00AD4887" w:rsidRDefault="00EA36AE" w:rsidP="0093758A">
      <w:pPr>
        <w:pStyle w:val="ListParagraph"/>
        <w:spacing w:before="200" w:line="360" w:lineRule="auto"/>
        <w:ind w:left="2880" w:hanging="720"/>
        <w:contextualSpacing w:val="0"/>
        <w:rPr>
          <w:szCs w:val="24"/>
        </w:rPr>
      </w:pPr>
      <w:r w:rsidRPr="0093758A">
        <w:rPr>
          <w:b/>
          <w:szCs w:val="24"/>
        </w:rPr>
        <w:t>2.</w:t>
      </w:r>
      <w:r w:rsidRPr="0093758A">
        <w:rPr>
          <w:b/>
          <w:szCs w:val="24"/>
        </w:rPr>
        <w:tab/>
      </w:r>
      <w:r w:rsidR="00993D20" w:rsidRPr="00AD4887">
        <w:rPr>
          <w:szCs w:val="24"/>
        </w:rPr>
        <w:t>Tree diagrams can help us explain why certain kinds of changes can be made to a sentence and others cannot.</w:t>
      </w:r>
    </w:p>
    <w:p w14:paraId="57912B5B" w14:textId="3A8683D7" w:rsidR="00993D20" w:rsidRPr="00AD4887" w:rsidRDefault="00EA36AE" w:rsidP="0093758A">
      <w:pPr>
        <w:pStyle w:val="ListParagraph"/>
        <w:spacing w:before="200" w:line="360" w:lineRule="auto"/>
        <w:ind w:left="2880" w:hanging="720"/>
        <w:contextualSpacing w:val="0"/>
        <w:rPr>
          <w:szCs w:val="24"/>
        </w:rPr>
      </w:pPr>
      <w:r w:rsidRPr="0093758A">
        <w:rPr>
          <w:b/>
          <w:szCs w:val="24"/>
        </w:rPr>
        <w:t>3.</w:t>
      </w:r>
      <w:r w:rsidRPr="0093758A">
        <w:rPr>
          <w:b/>
          <w:szCs w:val="24"/>
        </w:rPr>
        <w:tab/>
      </w:r>
      <w:r w:rsidR="00993D20" w:rsidRPr="00AD4887">
        <w:rPr>
          <w:szCs w:val="24"/>
        </w:rPr>
        <w:t>Various linguists have proposed a variety of syntactic rules.</w:t>
      </w:r>
    </w:p>
    <w:p w14:paraId="605913B2" w14:textId="0489EE45" w:rsidR="00993D20" w:rsidRPr="0093758A" w:rsidRDefault="00EA36AE" w:rsidP="0093758A">
      <w:pPr>
        <w:pStyle w:val="ListParagraph"/>
        <w:spacing w:before="240" w:line="360" w:lineRule="auto"/>
        <w:ind w:left="3600" w:hanging="720"/>
        <w:contextualSpacing w:val="0"/>
        <w:rPr>
          <w:szCs w:val="24"/>
        </w:rPr>
      </w:pPr>
      <w:r w:rsidRPr="0093758A">
        <w:rPr>
          <w:b/>
          <w:szCs w:val="24"/>
        </w:rPr>
        <w:t>a)</w:t>
      </w:r>
      <w:r w:rsidRPr="0093758A">
        <w:rPr>
          <w:b/>
          <w:szCs w:val="24"/>
        </w:rPr>
        <w:tab/>
      </w:r>
      <w:r w:rsidR="00993D20" w:rsidRPr="00AD4887">
        <w:rPr>
          <w:szCs w:val="24"/>
        </w:rPr>
        <w:t xml:space="preserve">Chomsky proposed a set of </w:t>
      </w:r>
      <w:r w:rsidR="00993D20" w:rsidRPr="0093758A">
        <w:rPr>
          <w:i/>
          <w:szCs w:val="24"/>
        </w:rPr>
        <w:t>phrase structure rules</w:t>
      </w:r>
      <w:r w:rsidR="00993D20" w:rsidRPr="0093758A">
        <w:rPr>
          <w:szCs w:val="24"/>
        </w:rPr>
        <w:t xml:space="preserve"> (or </w:t>
      </w:r>
      <w:r w:rsidR="00993D20" w:rsidRPr="0093758A">
        <w:rPr>
          <w:i/>
          <w:szCs w:val="24"/>
        </w:rPr>
        <w:t>rewrite rules</w:t>
      </w:r>
      <w:r w:rsidR="00993D20" w:rsidRPr="0093758A">
        <w:rPr>
          <w:szCs w:val="24"/>
        </w:rPr>
        <w:t>) that generate the legal phrase structures of the English language.</w:t>
      </w:r>
    </w:p>
    <w:p w14:paraId="283966A4" w14:textId="77E0C246" w:rsidR="00C538CF" w:rsidRPr="0093758A" w:rsidRDefault="00EA36AE" w:rsidP="0093758A">
      <w:pPr>
        <w:pStyle w:val="ListParagraph"/>
        <w:spacing w:before="240" w:line="360" w:lineRule="auto"/>
        <w:ind w:left="3600" w:hanging="720"/>
        <w:contextualSpacing w:val="0"/>
        <w:rPr>
          <w:szCs w:val="24"/>
        </w:rPr>
      </w:pPr>
      <w:r w:rsidRPr="0093758A">
        <w:rPr>
          <w:b/>
          <w:szCs w:val="24"/>
        </w:rPr>
        <w:t>b)</w:t>
      </w:r>
      <w:r w:rsidRPr="0093758A">
        <w:rPr>
          <w:b/>
          <w:szCs w:val="24"/>
        </w:rPr>
        <w:tab/>
      </w:r>
      <w:r w:rsidR="00993D20" w:rsidRPr="00AD4887">
        <w:rPr>
          <w:szCs w:val="24"/>
        </w:rPr>
        <w:t xml:space="preserve">Another type of rule, a </w:t>
      </w:r>
      <w:r w:rsidR="00993D20" w:rsidRPr="0093758A">
        <w:rPr>
          <w:i/>
          <w:szCs w:val="24"/>
        </w:rPr>
        <w:t>transformational rule,</w:t>
      </w:r>
      <w:r w:rsidR="00993D20" w:rsidRPr="0093758A">
        <w:rPr>
          <w:szCs w:val="24"/>
        </w:rPr>
        <w:t xml:space="preserve"> turn structures into other structures—for example, through preposing a phrase from the end of a sentence to the beginning of a sentence.</w:t>
      </w:r>
    </w:p>
    <w:p w14:paraId="644C3F99" w14:textId="2E471441" w:rsidR="00993D20" w:rsidRPr="0093758A" w:rsidRDefault="00EA36AE" w:rsidP="0093758A">
      <w:pPr>
        <w:pStyle w:val="ListParagraph"/>
        <w:spacing w:before="240" w:line="360" w:lineRule="auto"/>
        <w:ind w:left="1440" w:hanging="720"/>
        <w:contextualSpacing w:val="0"/>
        <w:rPr>
          <w:szCs w:val="24"/>
        </w:rPr>
      </w:pPr>
      <w:r w:rsidRPr="0093758A">
        <w:rPr>
          <w:b/>
          <w:szCs w:val="24"/>
        </w:rPr>
        <w:t>E.</w:t>
      </w:r>
      <w:r w:rsidRPr="0093758A">
        <w:rPr>
          <w:b/>
          <w:szCs w:val="24"/>
        </w:rPr>
        <w:tab/>
      </w:r>
      <w:r w:rsidR="00C538CF" w:rsidRPr="00AD4887">
        <w:rPr>
          <w:b/>
          <w:szCs w:val="24"/>
        </w:rPr>
        <w:t>Semantics,</w:t>
      </w:r>
      <w:r w:rsidR="00C538CF" w:rsidRPr="0093758A">
        <w:rPr>
          <w:szCs w:val="24"/>
        </w:rPr>
        <w:t xml:space="preserve"> the study of meaning, also plays an important role in our language use.</w:t>
      </w:r>
      <w:r w:rsidR="00993D20" w:rsidRPr="0093758A">
        <w:rPr>
          <w:szCs w:val="24"/>
        </w:rPr>
        <w:t xml:space="preserve"> </w:t>
      </w:r>
    </w:p>
    <w:p w14:paraId="6BC1AA7C" w14:textId="6BCCE3AB" w:rsidR="00C538CF" w:rsidRPr="0093758A" w:rsidRDefault="00EA36AE" w:rsidP="0093758A">
      <w:pPr>
        <w:pStyle w:val="ListParagraph"/>
        <w:spacing w:before="240" w:line="360" w:lineRule="auto"/>
        <w:ind w:left="2880" w:hanging="720"/>
        <w:contextualSpacing w:val="0"/>
        <w:rPr>
          <w:szCs w:val="24"/>
        </w:rPr>
      </w:pPr>
      <w:r w:rsidRPr="0093758A">
        <w:rPr>
          <w:b/>
          <w:szCs w:val="24"/>
        </w:rPr>
        <w:t>1.</w:t>
      </w:r>
      <w:r w:rsidRPr="0093758A">
        <w:rPr>
          <w:b/>
          <w:szCs w:val="24"/>
        </w:rPr>
        <w:tab/>
      </w:r>
      <w:r w:rsidR="00C538CF" w:rsidRPr="00AD4887">
        <w:rPr>
          <w:szCs w:val="24"/>
        </w:rPr>
        <w:t>Theories of meaning have to explain several things.</w:t>
      </w:r>
    </w:p>
    <w:p w14:paraId="7FB657EC" w14:textId="1A9F4954" w:rsidR="00C538CF" w:rsidRPr="0093758A" w:rsidRDefault="00EA36AE" w:rsidP="0093758A">
      <w:pPr>
        <w:pStyle w:val="ListParagraph"/>
        <w:spacing w:before="240" w:line="360" w:lineRule="auto"/>
        <w:ind w:left="3600" w:hanging="720"/>
        <w:contextualSpacing w:val="0"/>
        <w:rPr>
          <w:szCs w:val="24"/>
        </w:rPr>
      </w:pPr>
      <w:r w:rsidRPr="0093758A">
        <w:rPr>
          <w:b/>
          <w:szCs w:val="24"/>
        </w:rPr>
        <w:t>a)</w:t>
      </w:r>
      <w:r w:rsidRPr="0093758A">
        <w:rPr>
          <w:b/>
          <w:szCs w:val="24"/>
        </w:rPr>
        <w:tab/>
      </w:r>
      <w:r w:rsidR="00BD141C" w:rsidRPr="00AD4887">
        <w:rPr>
          <w:szCs w:val="24"/>
        </w:rPr>
        <w:t xml:space="preserve">They must explain </w:t>
      </w:r>
      <w:r w:rsidR="00BD141C" w:rsidRPr="0093758A">
        <w:rPr>
          <w:i/>
          <w:szCs w:val="24"/>
        </w:rPr>
        <w:t>anomaly</w:t>
      </w:r>
      <w:r w:rsidR="00BD141C" w:rsidRPr="0093758A">
        <w:rPr>
          <w:szCs w:val="24"/>
        </w:rPr>
        <w:t xml:space="preserve"> (why you can’t say something like “Coffee ice cream can take dictation”).</w:t>
      </w:r>
    </w:p>
    <w:p w14:paraId="023DA961" w14:textId="70482423" w:rsidR="00BD141C" w:rsidRPr="0093758A" w:rsidRDefault="00EA36AE" w:rsidP="0093758A">
      <w:pPr>
        <w:pStyle w:val="ListParagraph"/>
        <w:spacing w:before="240" w:line="360" w:lineRule="auto"/>
        <w:ind w:left="3600" w:hanging="720"/>
        <w:contextualSpacing w:val="0"/>
        <w:rPr>
          <w:szCs w:val="24"/>
        </w:rPr>
      </w:pPr>
      <w:r w:rsidRPr="0093758A">
        <w:rPr>
          <w:b/>
          <w:szCs w:val="24"/>
        </w:rPr>
        <w:lastRenderedPageBreak/>
        <w:t>b)</w:t>
      </w:r>
      <w:r w:rsidRPr="0093758A">
        <w:rPr>
          <w:b/>
          <w:szCs w:val="24"/>
        </w:rPr>
        <w:tab/>
      </w:r>
      <w:r w:rsidR="00BD141C" w:rsidRPr="00AD4887">
        <w:rPr>
          <w:szCs w:val="24"/>
        </w:rPr>
        <w:t xml:space="preserve">They must explain </w:t>
      </w:r>
      <w:r w:rsidR="00BD141C" w:rsidRPr="0093758A">
        <w:rPr>
          <w:i/>
          <w:szCs w:val="24"/>
        </w:rPr>
        <w:t>self-contradiction</w:t>
      </w:r>
      <w:r w:rsidR="00BD141C" w:rsidRPr="0093758A">
        <w:rPr>
          <w:szCs w:val="24"/>
        </w:rPr>
        <w:t xml:space="preserve"> (why you can’t say something like “My dog is not an animal”).</w:t>
      </w:r>
    </w:p>
    <w:p w14:paraId="1587DBB9" w14:textId="6972B2F4" w:rsidR="00BD141C" w:rsidRPr="0093758A" w:rsidRDefault="00EA36AE" w:rsidP="0093758A">
      <w:pPr>
        <w:pStyle w:val="ListParagraph"/>
        <w:spacing w:before="240" w:line="360" w:lineRule="auto"/>
        <w:ind w:left="3600" w:hanging="720"/>
        <w:contextualSpacing w:val="0"/>
        <w:rPr>
          <w:szCs w:val="24"/>
        </w:rPr>
      </w:pPr>
      <w:r w:rsidRPr="0093758A">
        <w:rPr>
          <w:b/>
          <w:szCs w:val="24"/>
        </w:rPr>
        <w:t>c)</w:t>
      </w:r>
      <w:r w:rsidRPr="0093758A">
        <w:rPr>
          <w:b/>
          <w:szCs w:val="24"/>
        </w:rPr>
        <w:tab/>
      </w:r>
      <w:r w:rsidR="00BD141C" w:rsidRPr="00AD4887">
        <w:rPr>
          <w:szCs w:val="24"/>
        </w:rPr>
        <w:t xml:space="preserve">They must explain </w:t>
      </w:r>
      <w:r w:rsidR="00BD141C" w:rsidRPr="0093758A">
        <w:rPr>
          <w:i/>
          <w:szCs w:val="24"/>
        </w:rPr>
        <w:t>ambiguity</w:t>
      </w:r>
      <w:r w:rsidR="00BD141C" w:rsidRPr="0093758A">
        <w:rPr>
          <w:szCs w:val="24"/>
        </w:rPr>
        <w:t xml:space="preserve"> (why</w:t>
      </w:r>
      <w:r w:rsidR="004A3E83" w:rsidRPr="0093758A">
        <w:rPr>
          <w:szCs w:val="24"/>
        </w:rPr>
        <w:t xml:space="preserve"> is it not clear to say “I need to go to the bank”).</w:t>
      </w:r>
    </w:p>
    <w:p w14:paraId="30CDC585" w14:textId="5B7D1A9C" w:rsidR="004A3E83" w:rsidRPr="0093758A" w:rsidRDefault="00EA36AE" w:rsidP="0093758A">
      <w:pPr>
        <w:pStyle w:val="ListParagraph"/>
        <w:spacing w:before="240" w:line="360" w:lineRule="auto"/>
        <w:ind w:left="3600" w:hanging="720"/>
        <w:contextualSpacing w:val="0"/>
        <w:rPr>
          <w:szCs w:val="24"/>
        </w:rPr>
      </w:pPr>
      <w:r w:rsidRPr="0093758A">
        <w:rPr>
          <w:b/>
          <w:szCs w:val="24"/>
        </w:rPr>
        <w:t>d)</w:t>
      </w:r>
      <w:r w:rsidRPr="0093758A">
        <w:rPr>
          <w:b/>
          <w:szCs w:val="24"/>
        </w:rPr>
        <w:tab/>
      </w:r>
      <w:r w:rsidR="004A3E83" w:rsidRPr="00AD4887">
        <w:rPr>
          <w:szCs w:val="24"/>
        </w:rPr>
        <w:t xml:space="preserve">They need to explain </w:t>
      </w:r>
      <w:r w:rsidR="004A3E83" w:rsidRPr="0093758A">
        <w:rPr>
          <w:i/>
          <w:szCs w:val="24"/>
        </w:rPr>
        <w:t>synonymy</w:t>
      </w:r>
      <w:r w:rsidR="004A3E83" w:rsidRPr="0093758A">
        <w:rPr>
          <w:szCs w:val="24"/>
        </w:rPr>
        <w:t xml:space="preserve"> (why “The rabbit is too young” and “The rabbit is not old enough” mean the same thing).</w:t>
      </w:r>
    </w:p>
    <w:p w14:paraId="4EC98901" w14:textId="286F9392" w:rsidR="004A3E83" w:rsidRPr="0093758A" w:rsidRDefault="00EA36AE" w:rsidP="0093758A">
      <w:pPr>
        <w:pStyle w:val="ListParagraph"/>
        <w:spacing w:before="240" w:line="360" w:lineRule="auto"/>
        <w:ind w:left="3600" w:hanging="720"/>
        <w:contextualSpacing w:val="0"/>
        <w:rPr>
          <w:szCs w:val="24"/>
        </w:rPr>
      </w:pPr>
      <w:r w:rsidRPr="0093758A">
        <w:rPr>
          <w:b/>
          <w:szCs w:val="24"/>
        </w:rPr>
        <w:t>e)</w:t>
      </w:r>
      <w:r w:rsidRPr="0093758A">
        <w:rPr>
          <w:b/>
          <w:szCs w:val="24"/>
        </w:rPr>
        <w:tab/>
      </w:r>
      <w:r w:rsidR="004A3E83" w:rsidRPr="00AD4887">
        <w:rPr>
          <w:szCs w:val="24"/>
        </w:rPr>
        <w:t xml:space="preserve">They need to explain </w:t>
      </w:r>
      <w:r w:rsidR="004A3E83" w:rsidRPr="0093758A">
        <w:rPr>
          <w:i/>
          <w:szCs w:val="24"/>
        </w:rPr>
        <w:t>entailment</w:t>
      </w:r>
      <w:r w:rsidR="004A3E83" w:rsidRPr="0093758A">
        <w:rPr>
          <w:szCs w:val="24"/>
        </w:rPr>
        <w:t xml:space="preserve"> (why “Pat is my aunt” means that Pat is female).</w:t>
      </w:r>
    </w:p>
    <w:p w14:paraId="54CC3A4F" w14:textId="0E247A2C" w:rsidR="004A3E83" w:rsidRPr="0093758A" w:rsidRDefault="00EA36AE" w:rsidP="0093758A">
      <w:pPr>
        <w:pStyle w:val="ListParagraph"/>
        <w:spacing w:before="240" w:line="360" w:lineRule="auto"/>
        <w:ind w:left="2880" w:hanging="720"/>
        <w:contextualSpacing w:val="0"/>
        <w:rPr>
          <w:szCs w:val="24"/>
        </w:rPr>
      </w:pPr>
      <w:r w:rsidRPr="0093758A">
        <w:rPr>
          <w:b/>
          <w:szCs w:val="24"/>
        </w:rPr>
        <w:t>2.</w:t>
      </w:r>
      <w:r w:rsidRPr="0093758A">
        <w:rPr>
          <w:b/>
          <w:szCs w:val="24"/>
        </w:rPr>
        <w:tab/>
      </w:r>
      <w:r w:rsidR="00B85FD3" w:rsidRPr="00AD4887">
        <w:rPr>
          <w:szCs w:val="24"/>
        </w:rPr>
        <w:t>For a listener to figure out the meanin</w:t>
      </w:r>
      <w:r w:rsidR="00B85FD3" w:rsidRPr="0093758A">
        <w:rPr>
          <w:szCs w:val="24"/>
        </w:rPr>
        <w:t>g of a sentence, they need to pay attention to more than just the meanings of individual words.</w:t>
      </w:r>
    </w:p>
    <w:p w14:paraId="7294F9F0" w14:textId="08144EEC" w:rsidR="00B85FD3" w:rsidRPr="0093758A" w:rsidRDefault="00EA36AE" w:rsidP="0093758A">
      <w:pPr>
        <w:pStyle w:val="ListParagraph"/>
        <w:spacing w:before="240" w:line="360" w:lineRule="auto"/>
        <w:ind w:left="3600" w:hanging="720"/>
        <w:contextualSpacing w:val="0"/>
        <w:rPr>
          <w:szCs w:val="24"/>
        </w:rPr>
      </w:pPr>
      <w:r w:rsidRPr="0093758A">
        <w:rPr>
          <w:b/>
          <w:szCs w:val="24"/>
        </w:rPr>
        <w:t>a)</w:t>
      </w:r>
      <w:r w:rsidRPr="0093758A">
        <w:rPr>
          <w:b/>
          <w:szCs w:val="24"/>
        </w:rPr>
        <w:tab/>
      </w:r>
      <w:r w:rsidR="00B85FD3" w:rsidRPr="00AD4887">
        <w:rPr>
          <w:szCs w:val="24"/>
        </w:rPr>
        <w:t>Syntax gives clues to meaning, such as subject/object relationships.</w:t>
      </w:r>
    </w:p>
    <w:p w14:paraId="78849F48" w14:textId="64180212" w:rsidR="00B85FD3" w:rsidRPr="0093758A" w:rsidRDefault="00EA36AE" w:rsidP="0093758A">
      <w:pPr>
        <w:pStyle w:val="ListParagraph"/>
        <w:spacing w:before="240" w:line="360" w:lineRule="auto"/>
        <w:ind w:left="3600" w:hanging="720"/>
        <w:contextualSpacing w:val="0"/>
        <w:rPr>
          <w:szCs w:val="24"/>
        </w:rPr>
      </w:pPr>
      <w:r w:rsidRPr="0093758A">
        <w:rPr>
          <w:b/>
          <w:szCs w:val="24"/>
        </w:rPr>
        <w:t>b)</w:t>
      </w:r>
      <w:r w:rsidRPr="0093758A">
        <w:rPr>
          <w:b/>
          <w:szCs w:val="24"/>
        </w:rPr>
        <w:tab/>
      </w:r>
      <w:r w:rsidR="00B85FD3" w:rsidRPr="00AD4887">
        <w:rPr>
          <w:szCs w:val="24"/>
        </w:rPr>
        <w:t>Your general knowledge of how the world works is also necessary to determine meaning.</w:t>
      </w:r>
    </w:p>
    <w:p w14:paraId="24058258" w14:textId="27CC4FA4" w:rsidR="00B85FD3" w:rsidRPr="0093758A" w:rsidRDefault="00EA36AE" w:rsidP="0093758A">
      <w:pPr>
        <w:pStyle w:val="ListParagraph"/>
        <w:spacing w:before="240" w:line="360" w:lineRule="auto"/>
        <w:ind w:left="2880" w:hanging="720"/>
        <w:contextualSpacing w:val="0"/>
        <w:rPr>
          <w:szCs w:val="24"/>
        </w:rPr>
      </w:pPr>
      <w:r w:rsidRPr="0093758A">
        <w:rPr>
          <w:b/>
          <w:szCs w:val="24"/>
        </w:rPr>
        <w:t>3.</w:t>
      </w:r>
      <w:r w:rsidRPr="0093758A">
        <w:rPr>
          <w:b/>
          <w:szCs w:val="24"/>
        </w:rPr>
        <w:tab/>
      </w:r>
      <w:r w:rsidR="00B85FD3" w:rsidRPr="00AD4887">
        <w:rPr>
          <w:szCs w:val="24"/>
        </w:rPr>
        <w:t xml:space="preserve">The study of semantics also involves the study of </w:t>
      </w:r>
      <w:r w:rsidR="00B85FD3" w:rsidRPr="0093758A">
        <w:rPr>
          <w:i/>
          <w:szCs w:val="24"/>
        </w:rPr>
        <w:t>truth conditions</w:t>
      </w:r>
      <w:r w:rsidR="00B85FD3" w:rsidRPr="0093758A">
        <w:rPr>
          <w:szCs w:val="24"/>
        </w:rPr>
        <w:t>—the circumstances that make something true.</w:t>
      </w:r>
    </w:p>
    <w:p w14:paraId="5FF9FB6A" w14:textId="539C21DF" w:rsidR="00B85FD3" w:rsidRPr="0093758A" w:rsidRDefault="00EA36AE" w:rsidP="0093758A">
      <w:pPr>
        <w:pStyle w:val="ListParagraph"/>
        <w:spacing w:before="240" w:line="360" w:lineRule="auto"/>
        <w:ind w:left="1440" w:hanging="720"/>
        <w:contextualSpacing w:val="0"/>
        <w:rPr>
          <w:szCs w:val="24"/>
        </w:rPr>
      </w:pPr>
      <w:r w:rsidRPr="0093758A">
        <w:rPr>
          <w:b/>
          <w:szCs w:val="24"/>
        </w:rPr>
        <w:t>F.</w:t>
      </w:r>
      <w:r w:rsidRPr="0093758A">
        <w:rPr>
          <w:b/>
          <w:szCs w:val="24"/>
        </w:rPr>
        <w:tab/>
      </w:r>
      <w:r w:rsidR="00B85FD3" w:rsidRPr="00AD4887">
        <w:rPr>
          <w:szCs w:val="24"/>
        </w:rPr>
        <w:t xml:space="preserve">Finally, </w:t>
      </w:r>
      <w:r w:rsidR="00B85FD3" w:rsidRPr="0093758A">
        <w:rPr>
          <w:i/>
          <w:szCs w:val="24"/>
        </w:rPr>
        <w:t>pragmatics</w:t>
      </w:r>
      <w:r w:rsidR="00B85FD3" w:rsidRPr="0093758A">
        <w:rPr>
          <w:b/>
          <w:i/>
          <w:szCs w:val="24"/>
        </w:rPr>
        <w:t xml:space="preserve"> </w:t>
      </w:r>
      <w:r w:rsidR="00B85FD3" w:rsidRPr="0093758A">
        <w:rPr>
          <w:szCs w:val="24"/>
        </w:rPr>
        <w:t>are the social rules of language that must be honored if you want to communicate successfully.</w:t>
      </w:r>
    </w:p>
    <w:p w14:paraId="66159798" w14:textId="7857992C" w:rsidR="00B85FD3" w:rsidRPr="0093758A" w:rsidRDefault="00EA36AE" w:rsidP="0093758A">
      <w:pPr>
        <w:pStyle w:val="ListParagraph"/>
        <w:spacing w:before="240" w:line="360" w:lineRule="auto"/>
        <w:ind w:left="2880" w:hanging="720"/>
        <w:contextualSpacing w:val="0"/>
        <w:rPr>
          <w:szCs w:val="24"/>
        </w:rPr>
      </w:pPr>
      <w:r w:rsidRPr="0093758A">
        <w:rPr>
          <w:b/>
          <w:szCs w:val="24"/>
        </w:rPr>
        <w:t>1.</w:t>
      </w:r>
      <w:r w:rsidRPr="0093758A">
        <w:rPr>
          <w:b/>
          <w:szCs w:val="24"/>
        </w:rPr>
        <w:tab/>
      </w:r>
      <w:r w:rsidR="00B85FD3" w:rsidRPr="00AD4887">
        <w:rPr>
          <w:szCs w:val="24"/>
        </w:rPr>
        <w:t>Different types of u</w:t>
      </w:r>
      <w:r w:rsidR="00B85FD3" w:rsidRPr="0093758A">
        <w:rPr>
          <w:szCs w:val="24"/>
        </w:rPr>
        <w:t>tterances demand different responses of us.</w:t>
      </w:r>
    </w:p>
    <w:p w14:paraId="0496CEA0" w14:textId="176AD41A" w:rsidR="00B85FD3" w:rsidRPr="0093758A" w:rsidRDefault="00EA36AE" w:rsidP="0093758A">
      <w:pPr>
        <w:pStyle w:val="ListParagraph"/>
        <w:spacing w:before="240" w:line="360" w:lineRule="auto"/>
        <w:ind w:left="3600" w:hanging="720"/>
        <w:contextualSpacing w:val="0"/>
        <w:rPr>
          <w:szCs w:val="24"/>
        </w:rPr>
      </w:pPr>
      <w:r w:rsidRPr="0093758A">
        <w:rPr>
          <w:b/>
          <w:szCs w:val="24"/>
        </w:rPr>
        <w:t>a)</w:t>
      </w:r>
      <w:r w:rsidRPr="0093758A">
        <w:rPr>
          <w:b/>
          <w:szCs w:val="24"/>
        </w:rPr>
        <w:tab/>
      </w:r>
      <w:r w:rsidR="00B85FD3" w:rsidRPr="00AD4887">
        <w:rPr>
          <w:i/>
          <w:szCs w:val="24"/>
        </w:rPr>
        <w:t>Assertives</w:t>
      </w:r>
      <w:r w:rsidR="00B85FD3" w:rsidRPr="0093758A">
        <w:rPr>
          <w:szCs w:val="24"/>
        </w:rPr>
        <w:t xml:space="preserve"> assert a belief, and require little response from the listener.</w:t>
      </w:r>
    </w:p>
    <w:p w14:paraId="2530C734" w14:textId="1BA8023E" w:rsidR="00B85FD3" w:rsidRPr="0093758A" w:rsidRDefault="00EA36AE" w:rsidP="0093758A">
      <w:pPr>
        <w:pStyle w:val="ListParagraph"/>
        <w:spacing w:before="240" w:line="360" w:lineRule="auto"/>
        <w:ind w:left="3600" w:hanging="720"/>
        <w:contextualSpacing w:val="0"/>
        <w:rPr>
          <w:szCs w:val="24"/>
        </w:rPr>
      </w:pPr>
      <w:r w:rsidRPr="0093758A">
        <w:rPr>
          <w:b/>
          <w:szCs w:val="24"/>
        </w:rPr>
        <w:t>b)</w:t>
      </w:r>
      <w:r w:rsidRPr="0093758A">
        <w:rPr>
          <w:b/>
          <w:szCs w:val="24"/>
        </w:rPr>
        <w:tab/>
      </w:r>
      <w:r w:rsidR="00B85FD3" w:rsidRPr="00AD4887">
        <w:rPr>
          <w:i/>
          <w:szCs w:val="24"/>
        </w:rPr>
        <w:t>Directives</w:t>
      </w:r>
      <w:r w:rsidR="00B85FD3" w:rsidRPr="0093758A">
        <w:rPr>
          <w:szCs w:val="24"/>
        </w:rPr>
        <w:t xml:space="preserve"> are instructions from the speaker to the listener.</w:t>
      </w:r>
    </w:p>
    <w:p w14:paraId="0CB04EC2" w14:textId="154F3B70" w:rsidR="00B85FD3" w:rsidRPr="0093758A" w:rsidRDefault="00EA36AE" w:rsidP="0093758A">
      <w:pPr>
        <w:pStyle w:val="ListParagraph"/>
        <w:spacing w:before="240" w:line="360" w:lineRule="auto"/>
        <w:ind w:left="3600" w:hanging="720"/>
        <w:contextualSpacing w:val="0"/>
        <w:rPr>
          <w:szCs w:val="24"/>
        </w:rPr>
      </w:pPr>
      <w:r w:rsidRPr="0093758A">
        <w:rPr>
          <w:b/>
          <w:szCs w:val="24"/>
        </w:rPr>
        <w:lastRenderedPageBreak/>
        <w:t>c)</w:t>
      </w:r>
      <w:r w:rsidRPr="0093758A">
        <w:rPr>
          <w:b/>
          <w:szCs w:val="24"/>
        </w:rPr>
        <w:tab/>
      </w:r>
      <w:r w:rsidR="00B85FD3" w:rsidRPr="00AD4887">
        <w:rPr>
          <w:i/>
          <w:szCs w:val="24"/>
        </w:rPr>
        <w:t>Commissives</w:t>
      </w:r>
      <w:r w:rsidR="00B85FD3" w:rsidRPr="0093758A">
        <w:rPr>
          <w:szCs w:val="24"/>
        </w:rPr>
        <w:t xml:space="preserve"> are utterances that commit the speaker to some later action.</w:t>
      </w:r>
    </w:p>
    <w:p w14:paraId="12AE73B9" w14:textId="25B113BF" w:rsidR="00B85FD3" w:rsidRPr="0093758A" w:rsidRDefault="00EA36AE" w:rsidP="0093758A">
      <w:pPr>
        <w:pStyle w:val="ListParagraph"/>
        <w:spacing w:before="240" w:line="360" w:lineRule="auto"/>
        <w:ind w:left="3600" w:hanging="720"/>
        <w:contextualSpacing w:val="0"/>
        <w:rPr>
          <w:szCs w:val="24"/>
        </w:rPr>
      </w:pPr>
      <w:r w:rsidRPr="0093758A">
        <w:rPr>
          <w:b/>
          <w:szCs w:val="24"/>
        </w:rPr>
        <w:t>d)</w:t>
      </w:r>
      <w:r w:rsidRPr="0093758A">
        <w:rPr>
          <w:b/>
          <w:szCs w:val="24"/>
        </w:rPr>
        <w:tab/>
      </w:r>
      <w:r w:rsidR="00B85FD3" w:rsidRPr="00AD4887">
        <w:rPr>
          <w:i/>
          <w:szCs w:val="24"/>
        </w:rPr>
        <w:t xml:space="preserve">Expressives </w:t>
      </w:r>
      <w:r w:rsidR="00B85FD3" w:rsidRPr="0093758A">
        <w:rPr>
          <w:szCs w:val="24"/>
        </w:rPr>
        <w:t>describe the speaker’s psychological state.</w:t>
      </w:r>
    </w:p>
    <w:p w14:paraId="63A8A2B2" w14:textId="197B2E6F" w:rsidR="00B85FD3" w:rsidRPr="0093758A" w:rsidRDefault="00EA36AE" w:rsidP="0093758A">
      <w:pPr>
        <w:pStyle w:val="ListParagraph"/>
        <w:spacing w:before="240" w:line="360" w:lineRule="auto"/>
        <w:ind w:left="3600" w:hanging="720"/>
        <w:contextualSpacing w:val="0"/>
        <w:rPr>
          <w:szCs w:val="24"/>
        </w:rPr>
      </w:pPr>
      <w:r w:rsidRPr="0093758A">
        <w:rPr>
          <w:b/>
          <w:szCs w:val="24"/>
        </w:rPr>
        <w:t>e)</w:t>
      </w:r>
      <w:r w:rsidRPr="0093758A">
        <w:rPr>
          <w:b/>
          <w:szCs w:val="24"/>
        </w:rPr>
        <w:tab/>
      </w:r>
      <w:r w:rsidR="00B85FD3" w:rsidRPr="00AD4887">
        <w:rPr>
          <w:i/>
          <w:szCs w:val="24"/>
        </w:rPr>
        <w:t xml:space="preserve">Declarations </w:t>
      </w:r>
      <w:r w:rsidR="00B85FD3" w:rsidRPr="0093758A">
        <w:rPr>
          <w:szCs w:val="24"/>
        </w:rPr>
        <w:t>are speech acts in which the utterance itself an action, such as “You’re fired.”</w:t>
      </w:r>
    </w:p>
    <w:p w14:paraId="4B9000B6" w14:textId="7163B748" w:rsidR="00C879A0" w:rsidRPr="0093758A" w:rsidRDefault="00EA36AE" w:rsidP="0093758A">
      <w:pPr>
        <w:pStyle w:val="ListParagraph"/>
        <w:spacing w:before="240" w:line="360" w:lineRule="auto"/>
        <w:ind w:left="2880" w:hanging="720"/>
        <w:contextualSpacing w:val="0"/>
        <w:rPr>
          <w:szCs w:val="24"/>
        </w:rPr>
      </w:pPr>
      <w:r w:rsidRPr="0093758A">
        <w:rPr>
          <w:b/>
          <w:szCs w:val="24"/>
        </w:rPr>
        <w:t>2.</w:t>
      </w:r>
      <w:r w:rsidRPr="0093758A">
        <w:rPr>
          <w:b/>
          <w:szCs w:val="24"/>
        </w:rPr>
        <w:tab/>
      </w:r>
      <w:r w:rsidR="00C879A0" w:rsidRPr="00AD4887">
        <w:rPr>
          <w:szCs w:val="24"/>
        </w:rPr>
        <w:t>There are also subtle rules for the framing of requests, depending on the circumstances.</w:t>
      </w:r>
    </w:p>
    <w:p w14:paraId="489DF5FD" w14:textId="2638F034" w:rsidR="007962DE" w:rsidRPr="0093758A" w:rsidRDefault="00EA36AE" w:rsidP="0093758A">
      <w:pPr>
        <w:pStyle w:val="ListParagraph"/>
        <w:spacing w:before="200" w:line="360" w:lineRule="auto"/>
        <w:ind w:left="720" w:hanging="720"/>
        <w:contextualSpacing w:val="0"/>
        <w:rPr>
          <w:szCs w:val="24"/>
        </w:rPr>
      </w:pPr>
      <w:r w:rsidRPr="0093758A">
        <w:rPr>
          <w:b/>
          <w:szCs w:val="24"/>
        </w:rPr>
        <w:t>III.</w:t>
      </w:r>
      <w:r w:rsidRPr="0093758A">
        <w:rPr>
          <w:b/>
          <w:szCs w:val="24"/>
        </w:rPr>
        <w:tab/>
      </w:r>
      <w:r w:rsidR="007B70E1" w:rsidRPr="00AD4887">
        <w:rPr>
          <w:szCs w:val="24"/>
        </w:rPr>
        <w:t>Language Comprehension and Production</w:t>
      </w:r>
    </w:p>
    <w:p w14:paraId="13463678" w14:textId="0CB566E4" w:rsidR="00C879A0" w:rsidRPr="0093758A" w:rsidRDefault="00EA36AE" w:rsidP="0093758A">
      <w:pPr>
        <w:pStyle w:val="ListParagraph"/>
        <w:spacing w:before="200" w:line="360" w:lineRule="auto"/>
        <w:ind w:left="1440" w:hanging="720"/>
        <w:contextualSpacing w:val="0"/>
        <w:rPr>
          <w:szCs w:val="24"/>
        </w:rPr>
      </w:pPr>
      <w:r w:rsidRPr="0093758A">
        <w:rPr>
          <w:b/>
          <w:szCs w:val="24"/>
        </w:rPr>
        <w:t>A.</w:t>
      </w:r>
      <w:r w:rsidRPr="0093758A">
        <w:rPr>
          <w:b/>
          <w:szCs w:val="24"/>
        </w:rPr>
        <w:tab/>
      </w:r>
      <w:r w:rsidR="00BE426F" w:rsidRPr="00AD4887">
        <w:rPr>
          <w:szCs w:val="24"/>
        </w:rPr>
        <w:t>Understanding speech is actually a remarkable ability.</w:t>
      </w:r>
    </w:p>
    <w:p w14:paraId="4EDD35C9" w14:textId="7AAAFCE9" w:rsidR="00BE426F" w:rsidRPr="0093758A" w:rsidRDefault="00EA36AE" w:rsidP="0093758A">
      <w:pPr>
        <w:pStyle w:val="ListParagraph"/>
        <w:spacing w:before="200" w:line="360" w:lineRule="auto"/>
        <w:ind w:left="2880" w:hanging="720"/>
        <w:contextualSpacing w:val="0"/>
        <w:rPr>
          <w:szCs w:val="24"/>
        </w:rPr>
      </w:pPr>
      <w:r w:rsidRPr="0093758A">
        <w:rPr>
          <w:b/>
          <w:szCs w:val="24"/>
        </w:rPr>
        <w:t>1.</w:t>
      </w:r>
      <w:r w:rsidRPr="0093758A">
        <w:rPr>
          <w:b/>
          <w:szCs w:val="24"/>
        </w:rPr>
        <w:tab/>
      </w:r>
      <w:r w:rsidR="00BE426F" w:rsidRPr="00AD4887">
        <w:rPr>
          <w:szCs w:val="24"/>
        </w:rPr>
        <w:t xml:space="preserve">Speech is continuous; there are rarely pauses between </w:t>
      </w:r>
      <w:r w:rsidR="001B7524" w:rsidRPr="0093758A">
        <w:rPr>
          <w:szCs w:val="24"/>
        </w:rPr>
        <w:t>the sounds of speech.</w:t>
      </w:r>
    </w:p>
    <w:p w14:paraId="40A8EB72" w14:textId="3A481719" w:rsidR="001B7524" w:rsidRPr="0093758A" w:rsidRDefault="00EA36AE" w:rsidP="0093758A">
      <w:pPr>
        <w:pStyle w:val="ListParagraph"/>
        <w:spacing w:before="200" w:line="360" w:lineRule="auto"/>
        <w:ind w:left="2880" w:hanging="720"/>
        <w:contextualSpacing w:val="0"/>
        <w:rPr>
          <w:szCs w:val="24"/>
        </w:rPr>
      </w:pPr>
      <w:r w:rsidRPr="0093758A">
        <w:rPr>
          <w:b/>
          <w:szCs w:val="24"/>
        </w:rPr>
        <w:t>2.</w:t>
      </w:r>
      <w:r w:rsidRPr="0093758A">
        <w:rPr>
          <w:b/>
          <w:szCs w:val="24"/>
        </w:rPr>
        <w:tab/>
      </w:r>
      <w:r w:rsidR="001B7524" w:rsidRPr="00AD4887">
        <w:rPr>
          <w:szCs w:val="24"/>
        </w:rPr>
        <w:t>A single phoneme sounds different depending on the context.</w:t>
      </w:r>
    </w:p>
    <w:p w14:paraId="34EEEC87" w14:textId="391A1FF0" w:rsidR="001B7524" w:rsidRPr="0093758A" w:rsidRDefault="00EA36AE" w:rsidP="0093758A">
      <w:pPr>
        <w:pStyle w:val="ListParagraph"/>
        <w:spacing w:before="200" w:line="360" w:lineRule="auto"/>
        <w:ind w:left="2880" w:hanging="720"/>
        <w:contextualSpacing w:val="0"/>
        <w:rPr>
          <w:szCs w:val="24"/>
        </w:rPr>
      </w:pPr>
      <w:r w:rsidRPr="0093758A">
        <w:rPr>
          <w:b/>
          <w:szCs w:val="24"/>
        </w:rPr>
        <w:t>3.</w:t>
      </w:r>
      <w:r w:rsidRPr="0093758A">
        <w:rPr>
          <w:b/>
          <w:szCs w:val="24"/>
        </w:rPr>
        <w:tab/>
      </w:r>
      <w:r w:rsidR="001B7524" w:rsidRPr="00AD4887">
        <w:rPr>
          <w:szCs w:val="24"/>
        </w:rPr>
        <w:t>Visual inf</w:t>
      </w:r>
      <w:r w:rsidR="001B7524" w:rsidRPr="0093758A">
        <w:rPr>
          <w:szCs w:val="24"/>
        </w:rPr>
        <w:t>ormation can affect how sound is perceived.</w:t>
      </w:r>
    </w:p>
    <w:p w14:paraId="21BA2E97" w14:textId="09C3D6F5" w:rsidR="001B7524" w:rsidRPr="0093758A" w:rsidRDefault="00EA36AE" w:rsidP="0093758A">
      <w:pPr>
        <w:pStyle w:val="ListParagraph"/>
        <w:spacing w:before="200" w:line="360" w:lineRule="auto"/>
        <w:ind w:left="2880" w:hanging="720"/>
        <w:contextualSpacing w:val="0"/>
        <w:rPr>
          <w:szCs w:val="24"/>
        </w:rPr>
      </w:pPr>
      <w:r w:rsidRPr="0093758A">
        <w:rPr>
          <w:b/>
          <w:szCs w:val="24"/>
        </w:rPr>
        <w:t>4.</w:t>
      </w:r>
      <w:r w:rsidRPr="0093758A">
        <w:rPr>
          <w:b/>
          <w:szCs w:val="24"/>
        </w:rPr>
        <w:tab/>
      </w:r>
      <w:r w:rsidR="001B7524" w:rsidRPr="00AD4887">
        <w:rPr>
          <w:szCs w:val="24"/>
        </w:rPr>
        <w:t xml:space="preserve">Speech perception is also subject to a number of other context affects, including </w:t>
      </w:r>
      <w:r w:rsidR="001B7524" w:rsidRPr="0093758A">
        <w:rPr>
          <w:i/>
          <w:szCs w:val="24"/>
        </w:rPr>
        <w:t>phonemic restoration,</w:t>
      </w:r>
      <w:r w:rsidR="001B7524" w:rsidRPr="0093758A">
        <w:rPr>
          <w:szCs w:val="24"/>
        </w:rPr>
        <w:t xml:space="preserve"> in which the context of a sentence allows us to “fill in” a missing phoneme and not even realize that it was missing.</w:t>
      </w:r>
    </w:p>
    <w:p w14:paraId="63DCE79F" w14:textId="7823A026" w:rsidR="001B7524" w:rsidRPr="0093758A" w:rsidRDefault="00EA36AE" w:rsidP="0093758A">
      <w:pPr>
        <w:pStyle w:val="ListParagraph"/>
        <w:spacing w:before="200" w:line="360" w:lineRule="auto"/>
        <w:ind w:left="1440" w:hanging="720"/>
        <w:contextualSpacing w:val="0"/>
        <w:rPr>
          <w:szCs w:val="24"/>
        </w:rPr>
      </w:pPr>
      <w:r w:rsidRPr="0093758A">
        <w:rPr>
          <w:b/>
          <w:szCs w:val="24"/>
        </w:rPr>
        <w:t>B.</w:t>
      </w:r>
      <w:r w:rsidRPr="0093758A">
        <w:rPr>
          <w:b/>
          <w:szCs w:val="24"/>
        </w:rPr>
        <w:tab/>
      </w:r>
      <w:r w:rsidR="00CE732E" w:rsidRPr="00AD4887">
        <w:rPr>
          <w:szCs w:val="24"/>
        </w:rPr>
        <w:t>Speech errors can help us to understand how speech is produced.</w:t>
      </w:r>
    </w:p>
    <w:p w14:paraId="7747426A" w14:textId="05FA8DEE" w:rsidR="00CE732E" w:rsidRPr="0093758A" w:rsidRDefault="00EA36AE" w:rsidP="0093758A">
      <w:pPr>
        <w:pStyle w:val="ListParagraph"/>
        <w:spacing w:before="200" w:line="360" w:lineRule="auto"/>
        <w:ind w:left="2880" w:hanging="720"/>
        <w:contextualSpacing w:val="0"/>
        <w:rPr>
          <w:szCs w:val="24"/>
        </w:rPr>
      </w:pPr>
      <w:r w:rsidRPr="0093758A">
        <w:rPr>
          <w:b/>
          <w:szCs w:val="24"/>
        </w:rPr>
        <w:t>1.</w:t>
      </w:r>
      <w:r w:rsidRPr="0093758A">
        <w:rPr>
          <w:b/>
          <w:szCs w:val="24"/>
        </w:rPr>
        <w:tab/>
      </w:r>
      <w:r w:rsidR="000E62E6" w:rsidRPr="00AD4887">
        <w:rPr>
          <w:szCs w:val="24"/>
        </w:rPr>
        <w:t>Two types of speech errors rarely occur together.</w:t>
      </w:r>
    </w:p>
    <w:p w14:paraId="5FFCED79" w14:textId="514CAFA1" w:rsidR="000E62E6" w:rsidRPr="0093758A" w:rsidRDefault="00EA36AE" w:rsidP="0093758A">
      <w:pPr>
        <w:pStyle w:val="ListParagraph"/>
        <w:spacing w:before="200" w:line="360" w:lineRule="auto"/>
        <w:ind w:left="3600" w:hanging="720"/>
        <w:contextualSpacing w:val="0"/>
        <w:rPr>
          <w:szCs w:val="24"/>
        </w:rPr>
      </w:pPr>
      <w:r w:rsidRPr="0093758A">
        <w:rPr>
          <w:b/>
          <w:szCs w:val="24"/>
        </w:rPr>
        <w:t>a)</w:t>
      </w:r>
      <w:r w:rsidRPr="0093758A">
        <w:rPr>
          <w:b/>
          <w:szCs w:val="24"/>
        </w:rPr>
        <w:tab/>
      </w:r>
      <w:r w:rsidR="000E62E6" w:rsidRPr="00AD4887">
        <w:rPr>
          <w:szCs w:val="24"/>
        </w:rPr>
        <w:t>Meaning errors substitute related words for each other (saying “finger” for “toe,” for example).</w:t>
      </w:r>
    </w:p>
    <w:p w14:paraId="3FEEAC1F" w14:textId="7D5C198A" w:rsidR="000E62E6" w:rsidRPr="0093758A" w:rsidRDefault="00EA36AE" w:rsidP="0093758A">
      <w:pPr>
        <w:pStyle w:val="ListParagraph"/>
        <w:spacing w:before="200" w:line="360" w:lineRule="auto"/>
        <w:ind w:left="3600" w:hanging="720"/>
        <w:contextualSpacing w:val="0"/>
        <w:rPr>
          <w:szCs w:val="24"/>
        </w:rPr>
      </w:pPr>
      <w:r w:rsidRPr="0093758A">
        <w:rPr>
          <w:b/>
          <w:szCs w:val="24"/>
        </w:rPr>
        <w:t>b)</w:t>
      </w:r>
      <w:r w:rsidRPr="0093758A">
        <w:rPr>
          <w:b/>
          <w:szCs w:val="24"/>
        </w:rPr>
        <w:tab/>
      </w:r>
      <w:r w:rsidR="000E62E6" w:rsidRPr="00AD4887">
        <w:rPr>
          <w:szCs w:val="24"/>
        </w:rPr>
        <w:t>Form errors substitu</w:t>
      </w:r>
      <w:r w:rsidR="000E62E6" w:rsidRPr="0093758A">
        <w:rPr>
          <w:szCs w:val="24"/>
        </w:rPr>
        <w:t>te words that sound alike (saying “mushroom” instead of “mustache”).</w:t>
      </w:r>
    </w:p>
    <w:p w14:paraId="125AD3E4" w14:textId="31CF6B82" w:rsidR="000E62E6" w:rsidRPr="0093758A" w:rsidRDefault="00EA36AE" w:rsidP="0093758A">
      <w:pPr>
        <w:pStyle w:val="ListParagraph"/>
        <w:spacing w:before="200" w:line="360" w:lineRule="auto"/>
        <w:ind w:left="2880" w:hanging="720"/>
        <w:contextualSpacing w:val="0"/>
        <w:rPr>
          <w:szCs w:val="24"/>
        </w:rPr>
      </w:pPr>
      <w:r w:rsidRPr="0093758A">
        <w:rPr>
          <w:b/>
          <w:szCs w:val="24"/>
        </w:rPr>
        <w:lastRenderedPageBreak/>
        <w:t>2.</w:t>
      </w:r>
      <w:r w:rsidRPr="0093758A">
        <w:rPr>
          <w:b/>
          <w:szCs w:val="24"/>
        </w:rPr>
        <w:tab/>
      </w:r>
      <w:r w:rsidR="000E62E6" w:rsidRPr="00AD4887">
        <w:rPr>
          <w:szCs w:val="24"/>
        </w:rPr>
        <w:t>This suggests that the processing of meaning and form are separate and operate at different points in speech production.</w:t>
      </w:r>
    </w:p>
    <w:p w14:paraId="223DFC60" w14:textId="111D72F2" w:rsidR="000E62E6" w:rsidRPr="0093758A" w:rsidRDefault="00EA36AE" w:rsidP="0093758A">
      <w:pPr>
        <w:pStyle w:val="ListParagraph"/>
        <w:spacing w:before="200" w:line="360" w:lineRule="auto"/>
        <w:ind w:left="1440" w:hanging="720"/>
        <w:contextualSpacing w:val="0"/>
        <w:rPr>
          <w:szCs w:val="24"/>
        </w:rPr>
      </w:pPr>
      <w:r w:rsidRPr="0093758A">
        <w:rPr>
          <w:b/>
          <w:szCs w:val="24"/>
        </w:rPr>
        <w:t>C.</w:t>
      </w:r>
      <w:r w:rsidRPr="0093758A">
        <w:rPr>
          <w:b/>
          <w:szCs w:val="24"/>
        </w:rPr>
        <w:tab/>
      </w:r>
      <w:r w:rsidR="000E62E6" w:rsidRPr="00AD4887">
        <w:rPr>
          <w:szCs w:val="24"/>
        </w:rPr>
        <w:t>Sentence comprehension is a complicated task that requires u</w:t>
      </w:r>
      <w:r w:rsidR="000E62E6" w:rsidRPr="0093758A">
        <w:rPr>
          <w:szCs w:val="24"/>
        </w:rPr>
        <w:t>s to retrieve both word meanings and syntactic structures.</w:t>
      </w:r>
    </w:p>
    <w:p w14:paraId="3F07AD84" w14:textId="53E19BA9" w:rsidR="000E62E6" w:rsidRPr="0093758A" w:rsidRDefault="00EA36AE" w:rsidP="0093758A">
      <w:pPr>
        <w:pStyle w:val="ListParagraph"/>
        <w:spacing w:before="200" w:line="360" w:lineRule="auto"/>
        <w:ind w:left="2880" w:hanging="720"/>
        <w:contextualSpacing w:val="0"/>
        <w:rPr>
          <w:szCs w:val="24"/>
        </w:rPr>
      </w:pPr>
      <w:r w:rsidRPr="0093758A">
        <w:rPr>
          <w:b/>
          <w:szCs w:val="24"/>
        </w:rPr>
        <w:t>1.</w:t>
      </w:r>
      <w:r w:rsidRPr="0093758A">
        <w:rPr>
          <w:b/>
          <w:szCs w:val="24"/>
        </w:rPr>
        <w:tab/>
      </w:r>
      <w:r w:rsidR="00CE4C76" w:rsidRPr="00AD4887">
        <w:rPr>
          <w:szCs w:val="24"/>
        </w:rPr>
        <w:t>It appears that we hold clauses in memory only as long as is necessary to process the sentence.</w:t>
      </w:r>
    </w:p>
    <w:p w14:paraId="05551590" w14:textId="6F0CA9F9" w:rsidR="00CE4C76" w:rsidRPr="0093758A" w:rsidRDefault="00EA36AE" w:rsidP="0093758A">
      <w:pPr>
        <w:pStyle w:val="ListParagraph"/>
        <w:spacing w:before="200" w:line="360" w:lineRule="auto"/>
        <w:ind w:left="2880" w:hanging="720"/>
        <w:contextualSpacing w:val="0"/>
        <w:rPr>
          <w:szCs w:val="24"/>
        </w:rPr>
      </w:pPr>
      <w:r w:rsidRPr="0093758A">
        <w:rPr>
          <w:b/>
          <w:szCs w:val="24"/>
        </w:rPr>
        <w:t>2.</w:t>
      </w:r>
      <w:r w:rsidRPr="0093758A">
        <w:rPr>
          <w:b/>
          <w:szCs w:val="24"/>
        </w:rPr>
        <w:tab/>
      </w:r>
      <w:r w:rsidR="00CE4C76" w:rsidRPr="00AD4887">
        <w:rPr>
          <w:szCs w:val="24"/>
        </w:rPr>
        <w:t>When we finish processing a sentence, we “discard” the exact wording and store only the gist.</w:t>
      </w:r>
    </w:p>
    <w:p w14:paraId="3BB8F997" w14:textId="51456A52" w:rsidR="00CE4C76" w:rsidRPr="0093758A" w:rsidRDefault="00EA36AE" w:rsidP="0093758A">
      <w:pPr>
        <w:pStyle w:val="ListParagraph"/>
        <w:spacing w:before="200" w:line="360" w:lineRule="auto"/>
        <w:ind w:left="2880" w:hanging="720"/>
        <w:contextualSpacing w:val="0"/>
        <w:rPr>
          <w:szCs w:val="24"/>
        </w:rPr>
      </w:pPr>
      <w:r w:rsidRPr="0093758A">
        <w:rPr>
          <w:b/>
          <w:szCs w:val="24"/>
        </w:rPr>
        <w:t>3.</w:t>
      </w:r>
      <w:r w:rsidRPr="0093758A">
        <w:rPr>
          <w:b/>
          <w:szCs w:val="24"/>
        </w:rPr>
        <w:tab/>
      </w:r>
      <w:r w:rsidR="00ED5BA3" w:rsidRPr="00AD4887">
        <w:rPr>
          <w:szCs w:val="24"/>
        </w:rPr>
        <w:t>When ambiguities need to be resolved in order to process meaning, we rarely even notice the ambiguities.</w:t>
      </w:r>
    </w:p>
    <w:p w14:paraId="3F9BF4C9" w14:textId="26DEED61" w:rsidR="00ED5BA3" w:rsidRPr="0093758A" w:rsidRDefault="00EA36AE" w:rsidP="0093758A">
      <w:pPr>
        <w:pStyle w:val="ListParagraph"/>
        <w:spacing w:before="200" w:line="360" w:lineRule="auto"/>
        <w:ind w:left="3600" w:hanging="720"/>
        <w:contextualSpacing w:val="0"/>
        <w:rPr>
          <w:szCs w:val="24"/>
        </w:rPr>
      </w:pPr>
      <w:r w:rsidRPr="0093758A">
        <w:rPr>
          <w:b/>
          <w:szCs w:val="24"/>
        </w:rPr>
        <w:t>a)</w:t>
      </w:r>
      <w:r w:rsidRPr="0093758A">
        <w:rPr>
          <w:b/>
          <w:szCs w:val="24"/>
        </w:rPr>
        <w:tab/>
      </w:r>
      <w:r w:rsidR="00ED5BA3" w:rsidRPr="00AD4887">
        <w:rPr>
          <w:b/>
          <w:szCs w:val="24"/>
        </w:rPr>
        <w:t>Lexical ambiguity</w:t>
      </w:r>
      <w:r w:rsidR="00ED5BA3" w:rsidRPr="0093758A">
        <w:rPr>
          <w:szCs w:val="24"/>
        </w:rPr>
        <w:t xml:space="preserve"> occurs when a word has two meanings.</w:t>
      </w:r>
    </w:p>
    <w:p w14:paraId="7388C107" w14:textId="003C5D96" w:rsidR="00ED5BA3" w:rsidRPr="0093758A" w:rsidRDefault="00EA36AE" w:rsidP="0093758A">
      <w:pPr>
        <w:pStyle w:val="ListParagraph"/>
        <w:spacing w:before="200" w:line="360" w:lineRule="auto"/>
        <w:ind w:left="4320" w:hanging="720"/>
        <w:contextualSpacing w:val="0"/>
        <w:rPr>
          <w:szCs w:val="24"/>
        </w:rPr>
      </w:pPr>
      <w:r w:rsidRPr="0093758A">
        <w:rPr>
          <w:b/>
          <w:szCs w:val="24"/>
        </w:rPr>
        <w:t>(1)</w:t>
      </w:r>
      <w:r w:rsidRPr="0093758A">
        <w:rPr>
          <w:b/>
          <w:szCs w:val="24"/>
        </w:rPr>
        <w:tab/>
      </w:r>
      <w:r w:rsidR="00ED5BA3" w:rsidRPr="00AD4887">
        <w:rPr>
          <w:szCs w:val="24"/>
        </w:rPr>
        <w:t>Priming studies suggest that, initially, both meanings of an ambiguous word are accesse</w:t>
      </w:r>
      <w:r w:rsidR="00ED5BA3" w:rsidRPr="0093758A">
        <w:rPr>
          <w:szCs w:val="24"/>
        </w:rPr>
        <w:t>d in memory; this is probably an automatic, bottom-up process.</w:t>
      </w:r>
    </w:p>
    <w:p w14:paraId="2E6FF296" w14:textId="2315391A" w:rsidR="00ED5BA3" w:rsidRPr="0093758A" w:rsidRDefault="00EA36AE" w:rsidP="0093758A">
      <w:pPr>
        <w:pStyle w:val="ListParagraph"/>
        <w:spacing w:before="200" w:line="360" w:lineRule="auto"/>
        <w:ind w:left="4320" w:hanging="720"/>
        <w:contextualSpacing w:val="0"/>
        <w:rPr>
          <w:szCs w:val="24"/>
        </w:rPr>
      </w:pPr>
      <w:r w:rsidRPr="0093758A">
        <w:rPr>
          <w:b/>
          <w:szCs w:val="24"/>
        </w:rPr>
        <w:t>(2)</w:t>
      </w:r>
      <w:r w:rsidRPr="0093758A">
        <w:rPr>
          <w:b/>
          <w:szCs w:val="24"/>
        </w:rPr>
        <w:tab/>
      </w:r>
      <w:r w:rsidR="00ED5BA3" w:rsidRPr="00AD4887">
        <w:rPr>
          <w:szCs w:val="24"/>
        </w:rPr>
        <w:t>But, once the context allows the correct meaning to be chosen, the other meaning is discarded</w:t>
      </w:r>
      <w:r w:rsidR="00C86514" w:rsidRPr="0093758A">
        <w:rPr>
          <w:szCs w:val="24"/>
        </w:rPr>
        <w:t>; this happens very quickly under normal circumstances</w:t>
      </w:r>
      <w:r w:rsidR="00ED5BA3" w:rsidRPr="0093758A">
        <w:rPr>
          <w:szCs w:val="24"/>
        </w:rPr>
        <w:t>.</w:t>
      </w:r>
    </w:p>
    <w:p w14:paraId="56DD801C" w14:textId="375A6D05" w:rsidR="00C86514" w:rsidRPr="0093758A" w:rsidRDefault="00EA36AE" w:rsidP="0093758A">
      <w:pPr>
        <w:pStyle w:val="ListParagraph"/>
        <w:spacing w:before="200" w:line="360" w:lineRule="auto"/>
        <w:ind w:left="1440" w:hanging="720"/>
        <w:contextualSpacing w:val="0"/>
        <w:rPr>
          <w:szCs w:val="24"/>
        </w:rPr>
      </w:pPr>
      <w:r w:rsidRPr="0093758A">
        <w:rPr>
          <w:b/>
          <w:szCs w:val="24"/>
        </w:rPr>
        <w:t>D.</w:t>
      </w:r>
      <w:r w:rsidRPr="0093758A">
        <w:rPr>
          <w:b/>
          <w:szCs w:val="24"/>
        </w:rPr>
        <w:tab/>
      </w:r>
      <w:r w:rsidR="00C86514" w:rsidRPr="00AD4887">
        <w:rPr>
          <w:szCs w:val="24"/>
        </w:rPr>
        <w:t>The comprehension of text passages (s</w:t>
      </w:r>
      <w:r w:rsidR="00C86514" w:rsidRPr="0093758A">
        <w:rPr>
          <w:szCs w:val="24"/>
        </w:rPr>
        <w:t xml:space="preserve">uch as paragraphs or stories) is studied through the measurement of eye </w:t>
      </w:r>
      <w:r w:rsidR="00C86514" w:rsidRPr="0093758A">
        <w:rPr>
          <w:i/>
          <w:szCs w:val="24"/>
        </w:rPr>
        <w:t>fixations</w:t>
      </w:r>
      <w:r w:rsidR="00C86514" w:rsidRPr="0093758A">
        <w:rPr>
          <w:szCs w:val="24"/>
        </w:rPr>
        <w:t xml:space="preserve"> as a reader scans a text.</w:t>
      </w:r>
    </w:p>
    <w:p w14:paraId="06F83C59" w14:textId="7983261F" w:rsidR="00C86514" w:rsidRPr="0093758A" w:rsidRDefault="00EA36AE" w:rsidP="0093758A">
      <w:pPr>
        <w:pStyle w:val="ListParagraph"/>
        <w:spacing w:before="200" w:line="360" w:lineRule="auto"/>
        <w:ind w:left="2880" w:hanging="720"/>
        <w:contextualSpacing w:val="0"/>
        <w:rPr>
          <w:szCs w:val="24"/>
        </w:rPr>
      </w:pPr>
      <w:r w:rsidRPr="0093758A">
        <w:rPr>
          <w:b/>
          <w:szCs w:val="24"/>
        </w:rPr>
        <w:t>1.</w:t>
      </w:r>
      <w:r w:rsidRPr="0093758A">
        <w:rPr>
          <w:b/>
          <w:szCs w:val="24"/>
        </w:rPr>
        <w:tab/>
      </w:r>
      <w:r w:rsidR="00C86514" w:rsidRPr="00AD4887">
        <w:rPr>
          <w:szCs w:val="24"/>
        </w:rPr>
        <w:t xml:space="preserve">The </w:t>
      </w:r>
      <w:r w:rsidR="00C86514" w:rsidRPr="0093758A">
        <w:rPr>
          <w:i/>
          <w:szCs w:val="24"/>
        </w:rPr>
        <w:t>immediacy assumption</w:t>
      </w:r>
      <w:r w:rsidR="00C86514" w:rsidRPr="0093758A">
        <w:rPr>
          <w:szCs w:val="24"/>
        </w:rPr>
        <w:t xml:space="preserve"> holds that people try to interpret a new word as soon as they encounter it in text.</w:t>
      </w:r>
    </w:p>
    <w:p w14:paraId="2AD83953" w14:textId="66FFAC55" w:rsidR="00C86514" w:rsidRPr="0093758A" w:rsidRDefault="00EA36AE" w:rsidP="0093758A">
      <w:pPr>
        <w:pStyle w:val="ListParagraph"/>
        <w:spacing w:before="200" w:line="360" w:lineRule="auto"/>
        <w:ind w:left="2880" w:hanging="720"/>
        <w:contextualSpacing w:val="0"/>
        <w:rPr>
          <w:szCs w:val="24"/>
        </w:rPr>
      </w:pPr>
      <w:r w:rsidRPr="0093758A">
        <w:rPr>
          <w:b/>
          <w:szCs w:val="24"/>
        </w:rPr>
        <w:t>2.</w:t>
      </w:r>
      <w:r w:rsidRPr="0093758A">
        <w:rPr>
          <w:b/>
          <w:szCs w:val="24"/>
        </w:rPr>
        <w:tab/>
      </w:r>
      <w:r w:rsidR="00C86514" w:rsidRPr="00AD4887">
        <w:rPr>
          <w:szCs w:val="24"/>
        </w:rPr>
        <w:t>Interpretation of each word occur</w:t>
      </w:r>
      <w:r w:rsidR="00C86514" w:rsidRPr="0093758A">
        <w:rPr>
          <w:szCs w:val="24"/>
        </w:rPr>
        <w:t xml:space="preserve">s during the time it is fixated, according to the </w:t>
      </w:r>
      <w:r w:rsidR="00C86514" w:rsidRPr="0093758A">
        <w:rPr>
          <w:i/>
          <w:szCs w:val="24"/>
        </w:rPr>
        <w:t>eye-mind hypothesis.</w:t>
      </w:r>
    </w:p>
    <w:p w14:paraId="59DA3DD2" w14:textId="3622901E" w:rsidR="00C86514" w:rsidRPr="0093758A" w:rsidRDefault="00EA36AE" w:rsidP="0093758A">
      <w:pPr>
        <w:pStyle w:val="ListParagraph"/>
        <w:spacing w:before="200" w:line="360" w:lineRule="auto"/>
        <w:ind w:left="2880" w:hanging="720"/>
        <w:contextualSpacing w:val="0"/>
        <w:rPr>
          <w:szCs w:val="24"/>
        </w:rPr>
      </w:pPr>
      <w:r w:rsidRPr="0093758A">
        <w:rPr>
          <w:b/>
          <w:szCs w:val="24"/>
        </w:rPr>
        <w:lastRenderedPageBreak/>
        <w:t>3.</w:t>
      </w:r>
      <w:r w:rsidRPr="0093758A">
        <w:rPr>
          <w:b/>
          <w:szCs w:val="24"/>
        </w:rPr>
        <w:tab/>
      </w:r>
      <w:r w:rsidR="00C86514" w:rsidRPr="00AD4887">
        <w:rPr>
          <w:szCs w:val="24"/>
        </w:rPr>
        <w:t>Fixation duration is increased (and thus, reading speed is slowed) when readers encounter longer words, infrequent words, and syntactically or semantically anomalous words.</w:t>
      </w:r>
    </w:p>
    <w:p w14:paraId="24827EE1" w14:textId="74427F82" w:rsidR="00C86514" w:rsidRPr="0093758A" w:rsidRDefault="00EA36AE" w:rsidP="0093758A">
      <w:pPr>
        <w:pStyle w:val="ListParagraph"/>
        <w:spacing w:before="200" w:line="360" w:lineRule="auto"/>
        <w:ind w:left="2880" w:hanging="720"/>
        <w:contextualSpacing w:val="0"/>
        <w:rPr>
          <w:szCs w:val="24"/>
        </w:rPr>
      </w:pPr>
      <w:r w:rsidRPr="0093758A">
        <w:rPr>
          <w:b/>
          <w:szCs w:val="24"/>
        </w:rPr>
        <w:t>4.</w:t>
      </w:r>
      <w:r w:rsidRPr="0093758A">
        <w:rPr>
          <w:b/>
          <w:szCs w:val="24"/>
        </w:rPr>
        <w:tab/>
      </w:r>
      <w:r w:rsidR="00C86514" w:rsidRPr="00AD4887">
        <w:rPr>
          <w:szCs w:val="24"/>
        </w:rPr>
        <w:t xml:space="preserve">Kintsch and Keenan argue that the difficulty of processing a sentence depends on the </w:t>
      </w:r>
      <w:r w:rsidR="00C86514" w:rsidRPr="0093758A">
        <w:rPr>
          <w:b/>
          <w:szCs w:val="24"/>
        </w:rPr>
        <w:t>propositional complexity</w:t>
      </w:r>
      <w:r w:rsidR="00C86514" w:rsidRPr="0093758A">
        <w:rPr>
          <w:szCs w:val="24"/>
        </w:rPr>
        <w:t xml:space="preserve"> of the sentence—the number of basic ideas conveyed.</w:t>
      </w:r>
    </w:p>
    <w:p w14:paraId="2E9A13E7" w14:textId="4D19DD10" w:rsidR="00C86514" w:rsidRPr="0093758A" w:rsidRDefault="00EA36AE" w:rsidP="0093758A">
      <w:pPr>
        <w:pStyle w:val="ListParagraph"/>
        <w:spacing w:before="200" w:line="360" w:lineRule="auto"/>
        <w:ind w:left="2880" w:hanging="720"/>
        <w:contextualSpacing w:val="0"/>
        <w:rPr>
          <w:szCs w:val="24"/>
        </w:rPr>
      </w:pPr>
      <w:r w:rsidRPr="0093758A">
        <w:rPr>
          <w:b/>
          <w:szCs w:val="24"/>
        </w:rPr>
        <w:t>5.</w:t>
      </w:r>
      <w:r w:rsidRPr="0093758A">
        <w:rPr>
          <w:b/>
          <w:szCs w:val="24"/>
        </w:rPr>
        <w:tab/>
      </w:r>
      <w:r w:rsidR="00C86514" w:rsidRPr="00AD4887">
        <w:rPr>
          <w:szCs w:val="24"/>
        </w:rPr>
        <w:t xml:space="preserve">The relationship among sentences is also important; the </w:t>
      </w:r>
      <w:r w:rsidR="00C86514" w:rsidRPr="0093758A">
        <w:rPr>
          <w:i/>
          <w:szCs w:val="24"/>
        </w:rPr>
        <w:t>given-new</w:t>
      </w:r>
      <w:r w:rsidR="00C86514" w:rsidRPr="0093758A">
        <w:rPr>
          <w:szCs w:val="24"/>
        </w:rPr>
        <w:t xml:space="preserve"> strategy allows us to process “old” (given) information in a sentence before incorporating new information.</w:t>
      </w:r>
    </w:p>
    <w:p w14:paraId="0C44F336" w14:textId="29340E6B" w:rsidR="00B169AE" w:rsidRPr="0093758A" w:rsidRDefault="00EA36AE" w:rsidP="0093758A">
      <w:pPr>
        <w:pStyle w:val="ListParagraph"/>
        <w:spacing w:before="200" w:line="360" w:lineRule="auto"/>
        <w:ind w:left="2880" w:hanging="720"/>
        <w:contextualSpacing w:val="0"/>
        <w:rPr>
          <w:szCs w:val="24"/>
        </w:rPr>
      </w:pPr>
      <w:r w:rsidRPr="0093758A">
        <w:rPr>
          <w:b/>
          <w:szCs w:val="24"/>
        </w:rPr>
        <w:t>6.</w:t>
      </w:r>
      <w:r w:rsidRPr="0093758A">
        <w:rPr>
          <w:b/>
          <w:szCs w:val="24"/>
        </w:rPr>
        <w:tab/>
      </w:r>
      <w:r w:rsidR="00B169AE" w:rsidRPr="00AD4887">
        <w:rPr>
          <w:szCs w:val="24"/>
        </w:rPr>
        <w:t>Context also plays a key role in how we process a story; without any context, or with context presented too late to be of use, a story can become incomprehensible even th</w:t>
      </w:r>
      <w:r w:rsidR="00B169AE" w:rsidRPr="0093758A">
        <w:rPr>
          <w:szCs w:val="24"/>
        </w:rPr>
        <w:t>ough the words and sentence structures are familiar.</w:t>
      </w:r>
    </w:p>
    <w:p w14:paraId="4EDD0E68" w14:textId="5F6462ED" w:rsidR="003D7066" w:rsidRPr="0093758A" w:rsidRDefault="00EA36AE" w:rsidP="0093758A">
      <w:pPr>
        <w:pStyle w:val="ListParagraph"/>
        <w:spacing w:before="200" w:line="360" w:lineRule="auto"/>
        <w:ind w:left="1440" w:hanging="720"/>
        <w:contextualSpacing w:val="0"/>
        <w:rPr>
          <w:szCs w:val="24"/>
        </w:rPr>
      </w:pPr>
      <w:r w:rsidRPr="0093758A">
        <w:rPr>
          <w:b/>
          <w:szCs w:val="24"/>
        </w:rPr>
        <w:t>E.</w:t>
      </w:r>
      <w:r w:rsidRPr="0093758A">
        <w:rPr>
          <w:b/>
          <w:szCs w:val="24"/>
        </w:rPr>
        <w:tab/>
      </w:r>
      <w:r w:rsidR="009D42D3" w:rsidRPr="00AD4887">
        <w:rPr>
          <w:szCs w:val="24"/>
        </w:rPr>
        <w:t xml:space="preserve">Some cognitive psychologists have </w:t>
      </w:r>
      <w:r w:rsidR="00C25FEF" w:rsidRPr="0093758A">
        <w:rPr>
          <w:szCs w:val="24"/>
        </w:rPr>
        <w:t xml:space="preserve">put the ideas of grammars and scripts together, forming the concept of a </w:t>
      </w:r>
      <w:r w:rsidR="00C25FEF" w:rsidRPr="0093758A">
        <w:rPr>
          <w:b/>
          <w:szCs w:val="24"/>
        </w:rPr>
        <w:t>story grammar</w:t>
      </w:r>
      <w:r w:rsidR="00C25FEF" w:rsidRPr="0093758A">
        <w:rPr>
          <w:szCs w:val="24"/>
        </w:rPr>
        <w:t xml:space="preserve"> to describe the way people comprehend large pieces of text.</w:t>
      </w:r>
    </w:p>
    <w:p w14:paraId="0F7CE56F" w14:textId="7F223BFD" w:rsidR="00C25FEF" w:rsidRPr="0093758A" w:rsidRDefault="00EA36AE" w:rsidP="0093758A">
      <w:pPr>
        <w:pStyle w:val="ListParagraph"/>
        <w:spacing w:before="200" w:line="360" w:lineRule="auto"/>
        <w:ind w:left="2880" w:hanging="720"/>
        <w:contextualSpacing w:val="0"/>
        <w:rPr>
          <w:szCs w:val="24"/>
        </w:rPr>
      </w:pPr>
      <w:r w:rsidRPr="0093758A">
        <w:rPr>
          <w:b/>
          <w:szCs w:val="24"/>
        </w:rPr>
        <w:t>1.</w:t>
      </w:r>
      <w:r w:rsidRPr="0093758A">
        <w:rPr>
          <w:b/>
          <w:szCs w:val="24"/>
        </w:rPr>
        <w:tab/>
      </w:r>
      <w:r w:rsidR="00C25FEF" w:rsidRPr="00AD4887">
        <w:rPr>
          <w:szCs w:val="24"/>
        </w:rPr>
        <w:t>Story grammars a</w:t>
      </w:r>
      <w:r w:rsidR="00C25FEF" w:rsidRPr="0093758A">
        <w:rPr>
          <w:szCs w:val="24"/>
        </w:rPr>
        <w:t>re similar to scripts in that both have variables or slots that are filled in differently for different stories.</w:t>
      </w:r>
    </w:p>
    <w:p w14:paraId="08FC935D" w14:textId="1ECB7A5E" w:rsidR="00C25FEF" w:rsidRPr="0093758A" w:rsidRDefault="00EA36AE" w:rsidP="0093758A">
      <w:pPr>
        <w:pStyle w:val="ListParagraph"/>
        <w:spacing w:before="200" w:line="360" w:lineRule="auto"/>
        <w:ind w:left="2880" w:hanging="720"/>
        <w:contextualSpacing w:val="0"/>
        <w:rPr>
          <w:szCs w:val="24"/>
        </w:rPr>
      </w:pPr>
      <w:r w:rsidRPr="0093758A">
        <w:rPr>
          <w:b/>
          <w:szCs w:val="24"/>
        </w:rPr>
        <w:t>2.</w:t>
      </w:r>
      <w:r w:rsidRPr="0093758A">
        <w:rPr>
          <w:b/>
          <w:szCs w:val="24"/>
        </w:rPr>
        <w:tab/>
      </w:r>
      <w:r w:rsidR="00C25FEF" w:rsidRPr="00AD4887">
        <w:rPr>
          <w:szCs w:val="24"/>
        </w:rPr>
        <w:t>Story grammars are similar to syntactic grammars in that they help identify the units and the role each unit plays in a story: setting, them</w:t>
      </w:r>
      <w:r w:rsidR="00C25FEF" w:rsidRPr="0093758A">
        <w:rPr>
          <w:szCs w:val="24"/>
        </w:rPr>
        <w:t>e, plot, resolution, and so forth.</w:t>
      </w:r>
    </w:p>
    <w:p w14:paraId="5CAE0AC9" w14:textId="7D6B7745" w:rsidR="00C25FEF" w:rsidRPr="0093758A" w:rsidRDefault="00EA36AE" w:rsidP="0093758A">
      <w:pPr>
        <w:pStyle w:val="ListParagraph"/>
        <w:spacing w:before="200" w:line="360" w:lineRule="auto"/>
        <w:ind w:left="3600" w:hanging="720"/>
        <w:contextualSpacing w:val="0"/>
        <w:rPr>
          <w:szCs w:val="24"/>
        </w:rPr>
      </w:pPr>
      <w:r w:rsidRPr="0093758A">
        <w:rPr>
          <w:b/>
          <w:szCs w:val="24"/>
        </w:rPr>
        <w:t>a)</w:t>
      </w:r>
      <w:r w:rsidRPr="0093758A">
        <w:rPr>
          <w:b/>
          <w:szCs w:val="24"/>
        </w:rPr>
        <w:tab/>
      </w:r>
      <w:r w:rsidR="003A022E" w:rsidRPr="00AD4887">
        <w:rPr>
          <w:szCs w:val="24"/>
        </w:rPr>
        <w:t>Stories conforming better to the structure of a story grammar were better recalled than were stories that conformed less well.</w:t>
      </w:r>
    </w:p>
    <w:p w14:paraId="590B3163" w14:textId="559CDA31" w:rsidR="003A022E" w:rsidRPr="0093758A" w:rsidRDefault="00EA36AE" w:rsidP="0093758A">
      <w:pPr>
        <w:pStyle w:val="ListParagraph"/>
        <w:spacing w:before="200" w:line="360" w:lineRule="auto"/>
        <w:ind w:left="3600" w:hanging="720"/>
        <w:contextualSpacing w:val="0"/>
        <w:rPr>
          <w:szCs w:val="24"/>
        </w:rPr>
      </w:pPr>
      <w:r w:rsidRPr="0093758A">
        <w:rPr>
          <w:b/>
          <w:szCs w:val="24"/>
        </w:rPr>
        <w:lastRenderedPageBreak/>
        <w:t>b)</w:t>
      </w:r>
      <w:r w:rsidRPr="0093758A">
        <w:rPr>
          <w:b/>
          <w:szCs w:val="24"/>
        </w:rPr>
        <w:tab/>
      </w:r>
      <w:r w:rsidR="003A022E" w:rsidRPr="00AD4887">
        <w:rPr>
          <w:szCs w:val="24"/>
        </w:rPr>
        <w:t>People are more likely to “misremember” details such that they fit better with the story</w:t>
      </w:r>
      <w:r w:rsidR="003A022E" w:rsidRPr="0093758A">
        <w:rPr>
          <w:szCs w:val="24"/>
        </w:rPr>
        <w:t xml:space="preserve"> grammar—as with Bartlett’s “War of the Ghosts” story.</w:t>
      </w:r>
    </w:p>
    <w:p w14:paraId="381226CC" w14:textId="7D6F924F" w:rsidR="003A022E" w:rsidRPr="0093758A" w:rsidRDefault="00EA36AE" w:rsidP="0093758A">
      <w:pPr>
        <w:pStyle w:val="ListParagraph"/>
        <w:spacing w:before="200" w:line="360" w:lineRule="auto"/>
        <w:ind w:left="1440" w:hanging="720"/>
        <w:contextualSpacing w:val="0"/>
        <w:rPr>
          <w:szCs w:val="24"/>
        </w:rPr>
      </w:pPr>
      <w:r w:rsidRPr="0093758A">
        <w:rPr>
          <w:b/>
          <w:szCs w:val="24"/>
        </w:rPr>
        <w:t>F.</w:t>
      </w:r>
      <w:r w:rsidRPr="0093758A">
        <w:rPr>
          <w:b/>
          <w:szCs w:val="24"/>
        </w:rPr>
        <w:tab/>
      </w:r>
      <w:r w:rsidR="006C78EF" w:rsidRPr="00AD4887">
        <w:rPr>
          <w:szCs w:val="24"/>
        </w:rPr>
        <w:t xml:space="preserve">Conversations can be seen as examples of spoken connected text and </w:t>
      </w:r>
      <w:proofErr w:type="gramStart"/>
      <w:r w:rsidR="006C78EF" w:rsidRPr="00AD4887">
        <w:rPr>
          <w:szCs w:val="24"/>
        </w:rPr>
        <w:t>are also</w:t>
      </w:r>
      <w:proofErr w:type="gramEnd"/>
      <w:r w:rsidR="006C78EF" w:rsidRPr="00AD4887">
        <w:rPr>
          <w:szCs w:val="24"/>
        </w:rPr>
        <w:t xml:space="preserve"> subject to specific pragmatic rules according to </w:t>
      </w:r>
      <w:r w:rsidR="006C78EF" w:rsidRPr="0093758A">
        <w:rPr>
          <w:b/>
          <w:szCs w:val="24"/>
        </w:rPr>
        <w:t>Gricean maxims of cooperative communication.</w:t>
      </w:r>
    </w:p>
    <w:p w14:paraId="094113BB" w14:textId="1856A4E2" w:rsidR="006C78EF" w:rsidRPr="0093758A" w:rsidRDefault="00EA36AE" w:rsidP="0093758A">
      <w:pPr>
        <w:pStyle w:val="ListParagraph"/>
        <w:spacing w:before="200" w:line="360" w:lineRule="auto"/>
        <w:ind w:left="2880" w:hanging="720"/>
        <w:contextualSpacing w:val="0"/>
        <w:rPr>
          <w:szCs w:val="24"/>
        </w:rPr>
      </w:pPr>
      <w:r w:rsidRPr="0093758A">
        <w:rPr>
          <w:b/>
          <w:szCs w:val="24"/>
        </w:rPr>
        <w:t>1.</w:t>
      </w:r>
      <w:r w:rsidRPr="0093758A">
        <w:rPr>
          <w:b/>
          <w:szCs w:val="24"/>
        </w:rPr>
        <w:tab/>
      </w:r>
      <w:r w:rsidR="00186D9C" w:rsidRPr="00AD4887">
        <w:rPr>
          <w:szCs w:val="24"/>
        </w:rPr>
        <w:t>Speakers should make the</w:t>
      </w:r>
      <w:r w:rsidR="00186D9C" w:rsidRPr="005916F2">
        <w:rPr>
          <w:szCs w:val="24"/>
        </w:rPr>
        <w:t xml:space="preserve">ir contributions as informative as is required—no more, no less—according to the </w:t>
      </w:r>
      <w:r w:rsidR="00186D9C" w:rsidRPr="0093758A">
        <w:rPr>
          <w:i/>
          <w:szCs w:val="24"/>
        </w:rPr>
        <w:t>maxims of quantity.</w:t>
      </w:r>
    </w:p>
    <w:p w14:paraId="20866D92" w14:textId="66BA68E2" w:rsidR="00186D9C" w:rsidRPr="0093758A" w:rsidRDefault="00EA36AE" w:rsidP="0093758A">
      <w:pPr>
        <w:pStyle w:val="ListParagraph"/>
        <w:spacing w:before="200" w:line="360" w:lineRule="auto"/>
        <w:ind w:left="2880" w:hanging="720"/>
        <w:contextualSpacing w:val="0"/>
        <w:rPr>
          <w:szCs w:val="24"/>
        </w:rPr>
      </w:pPr>
      <w:r w:rsidRPr="0093758A">
        <w:rPr>
          <w:b/>
          <w:szCs w:val="24"/>
        </w:rPr>
        <w:t>2.</w:t>
      </w:r>
      <w:r w:rsidRPr="0093758A">
        <w:rPr>
          <w:b/>
          <w:szCs w:val="24"/>
        </w:rPr>
        <w:tab/>
      </w:r>
      <w:r w:rsidR="00186D9C" w:rsidRPr="00AD4887">
        <w:rPr>
          <w:szCs w:val="24"/>
        </w:rPr>
        <w:t xml:space="preserve">Speakers should make their contributions true, according to the </w:t>
      </w:r>
      <w:r w:rsidR="00186D9C" w:rsidRPr="0093758A">
        <w:rPr>
          <w:i/>
          <w:szCs w:val="24"/>
        </w:rPr>
        <w:t>maxims of quality.</w:t>
      </w:r>
    </w:p>
    <w:p w14:paraId="648CA0D9" w14:textId="3BE1F680" w:rsidR="00186D9C" w:rsidRPr="0093758A" w:rsidRDefault="00EA36AE" w:rsidP="0093758A">
      <w:pPr>
        <w:pStyle w:val="ListParagraph"/>
        <w:spacing w:before="200" w:line="360" w:lineRule="auto"/>
        <w:ind w:left="2880" w:hanging="720"/>
        <w:contextualSpacing w:val="0"/>
        <w:rPr>
          <w:szCs w:val="24"/>
        </w:rPr>
      </w:pPr>
      <w:r w:rsidRPr="0093758A">
        <w:rPr>
          <w:b/>
          <w:szCs w:val="24"/>
        </w:rPr>
        <w:t>3.</w:t>
      </w:r>
      <w:r w:rsidRPr="0093758A">
        <w:rPr>
          <w:b/>
          <w:szCs w:val="24"/>
        </w:rPr>
        <w:tab/>
      </w:r>
      <w:r w:rsidR="00186D9C" w:rsidRPr="00AD4887">
        <w:rPr>
          <w:szCs w:val="24"/>
        </w:rPr>
        <w:t>Speakers should make their contributions relevant, according to th</w:t>
      </w:r>
      <w:r w:rsidR="00186D9C" w:rsidRPr="0093758A">
        <w:rPr>
          <w:szCs w:val="24"/>
        </w:rPr>
        <w:t xml:space="preserve">e </w:t>
      </w:r>
      <w:r w:rsidR="00186D9C" w:rsidRPr="0093758A">
        <w:rPr>
          <w:i/>
          <w:szCs w:val="24"/>
        </w:rPr>
        <w:t>maxim of relation.</w:t>
      </w:r>
    </w:p>
    <w:p w14:paraId="52BCC36E" w14:textId="05A8E83C" w:rsidR="000E62E6" w:rsidRPr="0093758A" w:rsidRDefault="00EA36AE" w:rsidP="0093758A">
      <w:pPr>
        <w:pStyle w:val="ListParagraph"/>
        <w:spacing w:before="200" w:line="360" w:lineRule="auto"/>
        <w:ind w:left="2880" w:hanging="720"/>
        <w:contextualSpacing w:val="0"/>
        <w:rPr>
          <w:szCs w:val="24"/>
        </w:rPr>
      </w:pPr>
      <w:r w:rsidRPr="0093758A">
        <w:rPr>
          <w:b/>
          <w:szCs w:val="24"/>
        </w:rPr>
        <w:t>4.</w:t>
      </w:r>
      <w:r w:rsidRPr="0093758A">
        <w:rPr>
          <w:b/>
          <w:szCs w:val="24"/>
        </w:rPr>
        <w:tab/>
      </w:r>
      <w:r w:rsidR="00186D9C" w:rsidRPr="00AD4887">
        <w:rPr>
          <w:szCs w:val="24"/>
        </w:rPr>
        <w:t xml:space="preserve">Speakers should be clear, brief and orderly, according to the </w:t>
      </w:r>
      <w:r w:rsidR="00186D9C" w:rsidRPr="005916F2">
        <w:rPr>
          <w:i/>
          <w:szCs w:val="24"/>
        </w:rPr>
        <w:t>maxims of manner.</w:t>
      </w:r>
    </w:p>
    <w:p w14:paraId="6EF2CA4B" w14:textId="3575DCEB" w:rsidR="007962DE" w:rsidRPr="005916F2" w:rsidRDefault="00EA36AE" w:rsidP="0093758A">
      <w:pPr>
        <w:pStyle w:val="ListParagraph"/>
        <w:spacing w:before="200" w:line="360" w:lineRule="auto"/>
        <w:ind w:left="720" w:hanging="720"/>
        <w:contextualSpacing w:val="0"/>
        <w:rPr>
          <w:szCs w:val="24"/>
        </w:rPr>
      </w:pPr>
      <w:r w:rsidRPr="0093758A">
        <w:rPr>
          <w:b/>
          <w:szCs w:val="24"/>
        </w:rPr>
        <w:t>IV.</w:t>
      </w:r>
      <w:r w:rsidRPr="0093758A">
        <w:rPr>
          <w:b/>
          <w:szCs w:val="24"/>
        </w:rPr>
        <w:tab/>
      </w:r>
      <w:r w:rsidR="007B70E1" w:rsidRPr="00AD4887">
        <w:rPr>
          <w:szCs w:val="24"/>
        </w:rPr>
        <w:t>Language and Cognition</w:t>
      </w:r>
    </w:p>
    <w:p w14:paraId="4B922560" w14:textId="3C4CD5AA" w:rsidR="00954625" w:rsidRPr="0093758A" w:rsidRDefault="00EA36AE" w:rsidP="0093758A">
      <w:pPr>
        <w:pStyle w:val="ListParagraph"/>
        <w:spacing w:before="200" w:line="360" w:lineRule="auto"/>
        <w:ind w:left="1440" w:hanging="720"/>
        <w:contextualSpacing w:val="0"/>
        <w:rPr>
          <w:szCs w:val="24"/>
        </w:rPr>
      </w:pPr>
      <w:r w:rsidRPr="0093758A">
        <w:rPr>
          <w:b/>
          <w:szCs w:val="24"/>
        </w:rPr>
        <w:t>A.</w:t>
      </w:r>
      <w:r w:rsidRPr="0093758A">
        <w:rPr>
          <w:b/>
          <w:szCs w:val="24"/>
        </w:rPr>
        <w:tab/>
      </w:r>
      <w:r w:rsidR="00C95AE6" w:rsidRPr="00AD4887">
        <w:rPr>
          <w:szCs w:val="24"/>
        </w:rPr>
        <w:t>Our use of language raises an important question:</w:t>
      </w:r>
      <w:r w:rsidR="00CD4FC1">
        <w:rPr>
          <w:szCs w:val="24"/>
        </w:rPr>
        <w:t xml:space="preserve"> </w:t>
      </w:r>
      <w:r w:rsidR="00C95AE6" w:rsidRPr="00AD4887">
        <w:rPr>
          <w:szCs w:val="24"/>
        </w:rPr>
        <w:t>What influences does language have over other cognitive processes?</w:t>
      </w:r>
    </w:p>
    <w:p w14:paraId="7E266EF7" w14:textId="2E8AE678" w:rsidR="00C95AE6" w:rsidRPr="0093758A" w:rsidRDefault="00EA36AE" w:rsidP="0093758A">
      <w:pPr>
        <w:pStyle w:val="ListParagraph"/>
        <w:spacing w:before="200" w:line="360" w:lineRule="auto"/>
        <w:ind w:left="2880" w:hanging="720"/>
        <w:contextualSpacing w:val="0"/>
        <w:rPr>
          <w:szCs w:val="24"/>
        </w:rPr>
      </w:pPr>
      <w:r w:rsidRPr="0093758A">
        <w:rPr>
          <w:b/>
          <w:szCs w:val="24"/>
        </w:rPr>
        <w:t>1.</w:t>
      </w:r>
      <w:r w:rsidRPr="0093758A">
        <w:rPr>
          <w:b/>
          <w:szCs w:val="24"/>
        </w:rPr>
        <w:tab/>
      </w:r>
      <w:r w:rsidR="00C95AE6" w:rsidRPr="00AD4887">
        <w:rPr>
          <w:szCs w:val="24"/>
        </w:rPr>
        <w:t>One extreme position holds that language and other cognitive processes operate completely independently.</w:t>
      </w:r>
    </w:p>
    <w:p w14:paraId="663E76D9" w14:textId="38A86080" w:rsidR="00C95AE6" w:rsidRPr="0093758A" w:rsidRDefault="00EA36AE" w:rsidP="0093758A">
      <w:pPr>
        <w:pStyle w:val="ListParagraph"/>
        <w:spacing w:before="200" w:line="360" w:lineRule="auto"/>
        <w:ind w:left="2880" w:hanging="720"/>
        <w:contextualSpacing w:val="0"/>
        <w:rPr>
          <w:szCs w:val="24"/>
        </w:rPr>
      </w:pPr>
      <w:r w:rsidRPr="0093758A">
        <w:rPr>
          <w:b/>
          <w:szCs w:val="24"/>
        </w:rPr>
        <w:t>2.</w:t>
      </w:r>
      <w:r w:rsidRPr="0093758A">
        <w:rPr>
          <w:b/>
          <w:szCs w:val="24"/>
        </w:rPr>
        <w:tab/>
      </w:r>
      <w:r w:rsidR="00C95AE6" w:rsidRPr="00AD4887">
        <w:rPr>
          <w:szCs w:val="24"/>
        </w:rPr>
        <w:t>The opposite extreme holds that language and other cognitive processes are completely related, with one determining the other.</w:t>
      </w:r>
    </w:p>
    <w:p w14:paraId="27566649" w14:textId="4863D327" w:rsidR="00C95AE6" w:rsidRPr="0093758A" w:rsidRDefault="00EA36AE" w:rsidP="0093758A">
      <w:pPr>
        <w:pStyle w:val="ListParagraph"/>
        <w:spacing w:before="200" w:line="360" w:lineRule="auto"/>
        <w:ind w:left="1440" w:hanging="720"/>
        <w:contextualSpacing w:val="0"/>
        <w:rPr>
          <w:szCs w:val="24"/>
        </w:rPr>
      </w:pPr>
      <w:r w:rsidRPr="0093758A">
        <w:rPr>
          <w:b/>
          <w:szCs w:val="24"/>
        </w:rPr>
        <w:t>B.</w:t>
      </w:r>
      <w:r w:rsidRPr="0093758A">
        <w:rPr>
          <w:b/>
          <w:szCs w:val="24"/>
        </w:rPr>
        <w:tab/>
      </w:r>
      <w:r w:rsidR="00C95AE6" w:rsidRPr="00AD4887">
        <w:rPr>
          <w:szCs w:val="24"/>
        </w:rPr>
        <w:t xml:space="preserve">The </w:t>
      </w:r>
      <w:r w:rsidR="00C95AE6" w:rsidRPr="0093758A">
        <w:rPr>
          <w:b/>
          <w:szCs w:val="24"/>
        </w:rPr>
        <w:t>modularity hypothesis</w:t>
      </w:r>
      <w:r w:rsidR="00C95AE6" w:rsidRPr="0093758A">
        <w:rPr>
          <w:szCs w:val="24"/>
        </w:rPr>
        <w:t xml:space="preserve"> implies that certain language processes are modular.</w:t>
      </w:r>
    </w:p>
    <w:p w14:paraId="28CC18B9" w14:textId="3E045CAB" w:rsidR="00C95AE6" w:rsidRPr="0093758A" w:rsidRDefault="00EA36AE" w:rsidP="0093758A">
      <w:pPr>
        <w:pStyle w:val="ListParagraph"/>
        <w:spacing w:before="200" w:line="360" w:lineRule="auto"/>
        <w:ind w:left="2880" w:hanging="720"/>
        <w:contextualSpacing w:val="0"/>
        <w:rPr>
          <w:szCs w:val="24"/>
        </w:rPr>
      </w:pPr>
      <w:r w:rsidRPr="0093758A">
        <w:rPr>
          <w:b/>
          <w:szCs w:val="24"/>
        </w:rPr>
        <w:t>1.</w:t>
      </w:r>
      <w:r w:rsidRPr="0093758A">
        <w:rPr>
          <w:b/>
          <w:szCs w:val="24"/>
        </w:rPr>
        <w:tab/>
      </w:r>
      <w:r w:rsidR="00C95AE6" w:rsidRPr="00AD4887">
        <w:rPr>
          <w:szCs w:val="24"/>
        </w:rPr>
        <w:t xml:space="preserve">This implies that language is </w:t>
      </w:r>
      <w:r w:rsidR="00C95AE6" w:rsidRPr="0093758A">
        <w:rPr>
          <w:i/>
          <w:szCs w:val="24"/>
        </w:rPr>
        <w:t>domain-specific,</w:t>
      </w:r>
      <w:r w:rsidR="00C95AE6" w:rsidRPr="0093758A">
        <w:rPr>
          <w:szCs w:val="24"/>
        </w:rPr>
        <w:t xml:space="preserve"> operating with certain kinds of input and not others.</w:t>
      </w:r>
    </w:p>
    <w:p w14:paraId="66D5967A" w14:textId="59E19455" w:rsidR="00C95AE6" w:rsidRPr="0093758A" w:rsidRDefault="00EA36AE" w:rsidP="0093758A">
      <w:pPr>
        <w:pStyle w:val="ListParagraph"/>
        <w:spacing w:before="200" w:line="360" w:lineRule="auto"/>
        <w:ind w:left="2880" w:hanging="720"/>
        <w:contextualSpacing w:val="0"/>
        <w:rPr>
          <w:szCs w:val="24"/>
        </w:rPr>
      </w:pPr>
      <w:r w:rsidRPr="0093758A">
        <w:rPr>
          <w:b/>
          <w:szCs w:val="24"/>
        </w:rPr>
        <w:lastRenderedPageBreak/>
        <w:t>2.</w:t>
      </w:r>
      <w:r w:rsidRPr="0093758A">
        <w:rPr>
          <w:b/>
          <w:szCs w:val="24"/>
        </w:rPr>
        <w:tab/>
      </w:r>
      <w:r w:rsidR="00C95AE6" w:rsidRPr="00AD4887">
        <w:rPr>
          <w:szCs w:val="24"/>
        </w:rPr>
        <w:t xml:space="preserve">It also implies that language is an </w:t>
      </w:r>
      <w:r w:rsidR="00C95AE6" w:rsidRPr="0093758A">
        <w:rPr>
          <w:b/>
          <w:szCs w:val="24"/>
        </w:rPr>
        <w:t>informationally encapsulated process,</w:t>
      </w:r>
      <w:r w:rsidR="00C95AE6" w:rsidRPr="0093758A">
        <w:rPr>
          <w:b/>
          <w:i/>
          <w:szCs w:val="24"/>
        </w:rPr>
        <w:t xml:space="preserve"> </w:t>
      </w:r>
      <w:r w:rsidR="00C95AE6" w:rsidRPr="0093758A">
        <w:rPr>
          <w:szCs w:val="24"/>
        </w:rPr>
        <w:t>operating independently of the beliefs and other information available to the processor.</w:t>
      </w:r>
    </w:p>
    <w:p w14:paraId="73FA9AB3" w14:textId="14714E9D" w:rsidR="00C95AE6" w:rsidRPr="0093758A" w:rsidRDefault="00EA36AE" w:rsidP="0093758A">
      <w:pPr>
        <w:pStyle w:val="ListParagraph"/>
        <w:spacing w:before="200" w:line="360" w:lineRule="auto"/>
        <w:ind w:left="1440" w:hanging="720"/>
        <w:contextualSpacing w:val="0"/>
        <w:rPr>
          <w:szCs w:val="24"/>
        </w:rPr>
      </w:pPr>
      <w:r w:rsidRPr="0093758A">
        <w:rPr>
          <w:b/>
          <w:szCs w:val="24"/>
        </w:rPr>
        <w:t>C.</w:t>
      </w:r>
      <w:r w:rsidRPr="0093758A">
        <w:rPr>
          <w:b/>
          <w:szCs w:val="24"/>
        </w:rPr>
        <w:tab/>
      </w:r>
      <w:r w:rsidR="00C95AE6" w:rsidRPr="00AD4887">
        <w:rPr>
          <w:szCs w:val="24"/>
        </w:rPr>
        <w:t>Other investigators argue for a stronger relationship between language and other cognitive processes.</w:t>
      </w:r>
    </w:p>
    <w:p w14:paraId="700DC647" w14:textId="604D66E5" w:rsidR="00C95AE6" w:rsidRPr="0093758A" w:rsidRDefault="00EA36AE" w:rsidP="0093758A">
      <w:pPr>
        <w:pStyle w:val="ListParagraph"/>
        <w:spacing w:before="200" w:line="360" w:lineRule="auto"/>
        <w:ind w:left="2880" w:hanging="720"/>
        <w:contextualSpacing w:val="0"/>
        <w:rPr>
          <w:szCs w:val="24"/>
        </w:rPr>
      </w:pPr>
      <w:r w:rsidRPr="0093758A">
        <w:rPr>
          <w:b/>
          <w:szCs w:val="24"/>
        </w:rPr>
        <w:t>1.</w:t>
      </w:r>
      <w:r w:rsidRPr="0093758A">
        <w:rPr>
          <w:b/>
          <w:szCs w:val="24"/>
        </w:rPr>
        <w:tab/>
      </w:r>
      <w:r w:rsidR="00C95AE6" w:rsidRPr="00AD4887">
        <w:rPr>
          <w:szCs w:val="24"/>
        </w:rPr>
        <w:t xml:space="preserve">The </w:t>
      </w:r>
      <w:r w:rsidR="00C95AE6" w:rsidRPr="0093758A">
        <w:rPr>
          <w:b/>
          <w:szCs w:val="24"/>
        </w:rPr>
        <w:t>Whorfian hypothesis of linguistic relativity</w:t>
      </w:r>
      <w:r w:rsidR="00C95AE6" w:rsidRPr="0093758A">
        <w:rPr>
          <w:szCs w:val="24"/>
        </w:rPr>
        <w:t xml:space="preserve"> argues that the language we grow up speaking determine the way we perceive the world.</w:t>
      </w:r>
    </w:p>
    <w:p w14:paraId="412B9220" w14:textId="0BE4B701" w:rsidR="00C95AE6" w:rsidRPr="0093758A" w:rsidRDefault="00EA36AE" w:rsidP="0093758A">
      <w:pPr>
        <w:pStyle w:val="ListParagraph"/>
        <w:spacing w:before="200" w:line="360" w:lineRule="auto"/>
        <w:ind w:left="3600" w:hanging="720"/>
        <w:contextualSpacing w:val="0"/>
        <w:rPr>
          <w:szCs w:val="24"/>
        </w:rPr>
      </w:pPr>
      <w:r w:rsidRPr="0093758A">
        <w:rPr>
          <w:b/>
          <w:szCs w:val="24"/>
        </w:rPr>
        <w:t>a)</w:t>
      </w:r>
      <w:r w:rsidRPr="0093758A">
        <w:rPr>
          <w:b/>
          <w:szCs w:val="24"/>
        </w:rPr>
        <w:tab/>
      </w:r>
      <w:r w:rsidR="00C95AE6" w:rsidRPr="00AD4887">
        <w:rPr>
          <w:szCs w:val="24"/>
        </w:rPr>
        <w:t>Rosch’s studies of color perception, however, showed that speakers of very different languages still perceived colors in the same way.</w:t>
      </w:r>
    </w:p>
    <w:p w14:paraId="742D6BDC" w14:textId="17E373F8" w:rsidR="00C95AE6" w:rsidRPr="0093758A" w:rsidRDefault="00EA36AE" w:rsidP="0093758A">
      <w:pPr>
        <w:pStyle w:val="ListParagraph"/>
        <w:spacing w:before="200" w:line="360" w:lineRule="auto"/>
        <w:ind w:left="3600" w:hanging="720"/>
        <w:contextualSpacing w:val="0"/>
        <w:rPr>
          <w:szCs w:val="24"/>
        </w:rPr>
      </w:pPr>
      <w:r w:rsidRPr="0093758A">
        <w:rPr>
          <w:b/>
          <w:szCs w:val="24"/>
        </w:rPr>
        <w:t>b)</w:t>
      </w:r>
      <w:r w:rsidRPr="0093758A">
        <w:rPr>
          <w:b/>
          <w:szCs w:val="24"/>
        </w:rPr>
        <w:tab/>
      </w:r>
      <w:r w:rsidR="00C95AE6" w:rsidRPr="00AD4887">
        <w:rPr>
          <w:szCs w:val="24"/>
        </w:rPr>
        <w:t>Other researchers have also supported the idea that c</w:t>
      </w:r>
      <w:r w:rsidR="00C95AE6" w:rsidRPr="0093758A">
        <w:rPr>
          <w:szCs w:val="24"/>
        </w:rPr>
        <w:t xml:space="preserve">olor </w:t>
      </w:r>
      <w:r w:rsidR="0083088F" w:rsidRPr="0093758A">
        <w:rPr>
          <w:szCs w:val="24"/>
        </w:rPr>
        <w:t>terms and concepts are universal, regardless of language.</w:t>
      </w:r>
    </w:p>
    <w:p w14:paraId="064290A9" w14:textId="55B83C05" w:rsidR="0083088F" w:rsidRPr="0093758A" w:rsidRDefault="00EA36AE" w:rsidP="0093758A">
      <w:pPr>
        <w:pStyle w:val="ListParagraph"/>
        <w:spacing w:before="200" w:line="360" w:lineRule="auto"/>
        <w:ind w:left="2880" w:hanging="720"/>
        <w:contextualSpacing w:val="0"/>
        <w:rPr>
          <w:szCs w:val="24"/>
        </w:rPr>
      </w:pPr>
      <w:r w:rsidRPr="0093758A">
        <w:rPr>
          <w:b/>
          <w:szCs w:val="24"/>
        </w:rPr>
        <w:t>2.</w:t>
      </w:r>
      <w:r w:rsidRPr="0093758A">
        <w:rPr>
          <w:b/>
          <w:szCs w:val="24"/>
        </w:rPr>
        <w:tab/>
      </w:r>
      <w:r w:rsidR="0083088F" w:rsidRPr="00AD4887">
        <w:rPr>
          <w:szCs w:val="24"/>
        </w:rPr>
        <w:t>A weaker form of the Whorfian hypothesis has mixed support.</w:t>
      </w:r>
    </w:p>
    <w:p w14:paraId="1DA32199" w14:textId="035B0415" w:rsidR="0083088F" w:rsidRPr="0093758A" w:rsidRDefault="00EA36AE" w:rsidP="0093758A">
      <w:pPr>
        <w:pStyle w:val="ListParagraph"/>
        <w:spacing w:before="200" w:line="360" w:lineRule="auto"/>
        <w:ind w:left="3600" w:hanging="720"/>
        <w:contextualSpacing w:val="0"/>
        <w:rPr>
          <w:szCs w:val="24"/>
        </w:rPr>
      </w:pPr>
      <w:r w:rsidRPr="0093758A">
        <w:rPr>
          <w:b/>
          <w:szCs w:val="24"/>
        </w:rPr>
        <w:t>a)</w:t>
      </w:r>
      <w:r w:rsidRPr="0093758A">
        <w:rPr>
          <w:b/>
          <w:szCs w:val="24"/>
        </w:rPr>
        <w:tab/>
      </w:r>
      <w:r w:rsidR="0083088F" w:rsidRPr="00AD4887">
        <w:rPr>
          <w:szCs w:val="24"/>
        </w:rPr>
        <w:t xml:space="preserve">Bloom showed that speakers of languages like Chinese, with no </w:t>
      </w:r>
      <w:r w:rsidR="0083088F" w:rsidRPr="0093758A">
        <w:rPr>
          <w:i/>
          <w:szCs w:val="24"/>
        </w:rPr>
        <w:t>counterfactual</w:t>
      </w:r>
      <w:r w:rsidR="0083088F" w:rsidRPr="0093758A">
        <w:rPr>
          <w:szCs w:val="24"/>
        </w:rPr>
        <w:t xml:space="preserve"> markers (</w:t>
      </w:r>
      <w:r w:rsidR="0083088F" w:rsidRPr="0093758A">
        <w:rPr>
          <w:i/>
          <w:szCs w:val="24"/>
        </w:rPr>
        <w:t>If</w:t>
      </w:r>
      <w:r w:rsidR="0083088F" w:rsidRPr="0093758A">
        <w:rPr>
          <w:szCs w:val="24"/>
        </w:rPr>
        <w:t xml:space="preserve"> something </w:t>
      </w:r>
      <w:r w:rsidR="0083088F" w:rsidRPr="0093758A">
        <w:rPr>
          <w:i/>
          <w:szCs w:val="24"/>
        </w:rPr>
        <w:t xml:space="preserve">had been </w:t>
      </w:r>
      <w:r w:rsidR="0083088F" w:rsidRPr="0093758A">
        <w:rPr>
          <w:szCs w:val="24"/>
        </w:rPr>
        <w:t>true…), have difficulty drawing counterfactual inferences from text.</w:t>
      </w:r>
    </w:p>
    <w:p w14:paraId="2FAFC4E4" w14:textId="5B63164A" w:rsidR="0083088F" w:rsidRPr="0093758A" w:rsidRDefault="00EA36AE" w:rsidP="0093758A">
      <w:pPr>
        <w:pStyle w:val="ListParagraph"/>
        <w:spacing w:before="200" w:line="360" w:lineRule="auto"/>
        <w:ind w:left="3600" w:hanging="720"/>
        <w:contextualSpacing w:val="0"/>
        <w:rPr>
          <w:szCs w:val="24"/>
        </w:rPr>
      </w:pPr>
      <w:r w:rsidRPr="0093758A">
        <w:rPr>
          <w:b/>
          <w:szCs w:val="24"/>
        </w:rPr>
        <w:t>b)</w:t>
      </w:r>
      <w:r w:rsidRPr="0093758A">
        <w:rPr>
          <w:b/>
          <w:szCs w:val="24"/>
        </w:rPr>
        <w:tab/>
      </w:r>
      <w:r w:rsidR="0083088F" w:rsidRPr="00AD4887">
        <w:rPr>
          <w:szCs w:val="24"/>
        </w:rPr>
        <w:t>Later investigations by native Chinese speakers, however, showed that Bloom’s results were due to the Chinese versions of his story being awkwardly phrased.</w:t>
      </w:r>
    </w:p>
    <w:p w14:paraId="314863A8" w14:textId="0D56F0DD" w:rsidR="0083088F" w:rsidRPr="0093758A" w:rsidRDefault="00EA36AE" w:rsidP="0093758A">
      <w:pPr>
        <w:pStyle w:val="ListParagraph"/>
        <w:spacing w:before="200" w:line="360" w:lineRule="auto"/>
        <w:ind w:left="2880" w:hanging="720"/>
        <w:contextualSpacing w:val="0"/>
        <w:rPr>
          <w:szCs w:val="24"/>
        </w:rPr>
      </w:pPr>
      <w:r w:rsidRPr="0093758A">
        <w:rPr>
          <w:b/>
          <w:szCs w:val="24"/>
        </w:rPr>
        <w:t>3.</w:t>
      </w:r>
      <w:r w:rsidRPr="0093758A">
        <w:rPr>
          <w:b/>
          <w:szCs w:val="24"/>
        </w:rPr>
        <w:tab/>
      </w:r>
      <w:r w:rsidR="0083088F" w:rsidRPr="00AD4887">
        <w:rPr>
          <w:szCs w:val="24"/>
        </w:rPr>
        <w:t>Nonetheless, it is true that language</w:t>
      </w:r>
      <w:r w:rsidR="0083088F" w:rsidRPr="0093758A">
        <w:rPr>
          <w:szCs w:val="24"/>
        </w:rPr>
        <w:t xml:space="preserve"> at least reflects thought in many instances; for example, people with interest and expertise in a given area tend to develop more specialized vocabularies to describe subtle differences that novices do not see.</w:t>
      </w:r>
    </w:p>
    <w:p w14:paraId="61B90BC5" w14:textId="4CEBCE52" w:rsidR="007B70E1" w:rsidRPr="0093758A" w:rsidRDefault="00EA36AE" w:rsidP="0093758A">
      <w:pPr>
        <w:pStyle w:val="ListParagraph"/>
        <w:spacing w:before="200" w:line="360" w:lineRule="auto"/>
        <w:ind w:left="720" w:hanging="720"/>
        <w:contextualSpacing w:val="0"/>
        <w:rPr>
          <w:szCs w:val="24"/>
        </w:rPr>
      </w:pPr>
      <w:r w:rsidRPr="0093758A">
        <w:rPr>
          <w:b/>
          <w:szCs w:val="24"/>
        </w:rPr>
        <w:lastRenderedPageBreak/>
        <w:t>V.</w:t>
      </w:r>
      <w:r w:rsidRPr="0093758A">
        <w:rPr>
          <w:b/>
          <w:szCs w:val="24"/>
        </w:rPr>
        <w:tab/>
      </w:r>
      <w:r w:rsidR="007B70E1" w:rsidRPr="00AD4887">
        <w:rPr>
          <w:szCs w:val="24"/>
        </w:rPr>
        <w:t>Neuropsychological Views and Evidence</w:t>
      </w:r>
    </w:p>
    <w:p w14:paraId="521D187A" w14:textId="5B39A13F" w:rsidR="00F51239" w:rsidRPr="0093758A" w:rsidRDefault="00EA36AE" w:rsidP="0093758A">
      <w:pPr>
        <w:pStyle w:val="ListParagraph"/>
        <w:spacing w:before="200" w:line="360" w:lineRule="auto"/>
        <w:ind w:left="1440" w:hanging="720"/>
        <w:contextualSpacing w:val="0"/>
        <w:rPr>
          <w:szCs w:val="24"/>
        </w:rPr>
      </w:pPr>
      <w:r w:rsidRPr="0093758A">
        <w:rPr>
          <w:b/>
          <w:szCs w:val="24"/>
        </w:rPr>
        <w:t>A.</w:t>
      </w:r>
      <w:r w:rsidRPr="0093758A">
        <w:rPr>
          <w:b/>
          <w:szCs w:val="24"/>
        </w:rPr>
        <w:tab/>
      </w:r>
      <w:r w:rsidR="00F51239" w:rsidRPr="00AD4887">
        <w:rPr>
          <w:szCs w:val="24"/>
        </w:rPr>
        <w:t>Interest in localizing language function in the brain goes back at least to the 1800s.</w:t>
      </w:r>
    </w:p>
    <w:p w14:paraId="4140E8B2" w14:textId="1CAE066F" w:rsidR="00F51239" w:rsidRPr="0093758A" w:rsidRDefault="00EA36AE" w:rsidP="0093758A">
      <w:pPr>
        <w:pStyle w:val="ListParagraph"/>
        <w:spacing w:before="200" w:line="360" w:lineRule="auto"/>
        <w:ind w:left="2880" w:hanging="720"/>
        <w:contextualSpacing w:val="0"/>
        <w:rPr>
          <w:szCs w:val="24"/>
        </w:rPr>
      </w:pPr>
      <w:r w:rsidRPr="0093758A">
        <w:rPr>
          <w:b/>
          <w:szCs w:val="24"/>
        </w:rPr>
        <w:t>1.</w:t>
      </w:r>
      <w:r w:rsidRPr="0093758A">
        <w:rPr>
          <w:b/>
          <w:szCs w:val="24"/>
        </w:rPr>
        <w:tab/>
      </w:r>
      <w:r w:rsidR="00F51239" w:rsidRPr="00AD4887">
        <w:rPr>
          <w:szCs w:val="24"/>
        </w:rPr>
        <w:t xml:space="preserve">Paul Broca reported a case study in 1861 of a mean suffering from a lesion in the left frontal lobe who experienced </w:t>
      </w:r>
      <w:r w:rsidR="00F51239" w:rsidRPr="0093758A">
        <w:rPr>
          <w:b/>
          <w:szCs w:val="24"/>
        </w:rPr>
        <w:t xml:space="preserve">expressive aphasia </w:t>
      </w:r>
      <w:r w:rsidR="00F51239" w:rsidRPr="0093758A">
        <w:rPr>
          <w:szCs w:val="24"/>
        </w:rPr>
        <w:t xml:space="preserve">(or </w:t>
      </w:r>
      <w:r w:rsidR="00F51239" w:rsidRPr="0093758A">
        <w:rPr>
          <w:b/>
          <w:szCs w:val="24"/>
        </w:rPr>
        <w:t>Broca’s aphasia</w:t>
      </w:r>
      <w:r w:rsidR="007B6EEB" w:rsidRPr="0093758A">
        <w:rPr>
          <w:szCs w:val="24"/>
        </w:rPr>
        <w:t>), leaving him unable to speak any words except “tan.”</w:t>
      </w:r>
    </w:p>
    <w:p w14:paraId="47FE1554" w14:textId="4CB37C22" w:rsidR="00F51239" w:rsidRPr="0093758A" w:rsidRDefault="00EA36AE" w:rsidP="0093758A">
      <w:pPr>
        <w:pStyle w:val="ListParagraph"/>
        <w:spacing w:before="200" w:line="360" w:lineRule="auto"/>
        <w:ind w:left="2880" w:hanging="720"/>
        <w:contextualSpacing w:val="0"/>
        <w:rPr>
          <w:szCs w:val="24"/>
        </w:rPr>
      </w:pPr>
      <w:r w:rsidRPr="0093758A">
        <w:rPr>
          <w:b/>
          <w:szCs w:val="24"/>
        </w:rPr>
        <w:t>2.</w:t>
      </w:r>
      <w:r w:rsidRPr="0093758A">
        <w:rPr>
          <w:b/>
          <w:szCs w:val="24"/>
        </w:rPr>
        <w:tab/>
      </w:r>
      <w:r w:rsidR="00F51239" w:rsidRPr="00AD4887">
        <w:rPr>
          <w:szCs w:val="24"/>
        </w:rPr>
        <w:t xml:space="preserve">About 13 years later, Carl Wernicke identified a brain area that, if damaged, was associated with </w:t>
      </w:r>
      <w:r w:rsidR="00F51239" w:rsidRPr="0093758A">
        <w:rPr>
          <w:b/>
          <w:szCs w:val="24"/>
        </w:rPr>
        <w:t xml:space="preserve">receptive aphasia </w:t>
      </w:r>
      <w:r w:rsidR="00F51239" w:rsidRPr="0093758A">
        <w:rPr>
          <w:szCs w:val="24"/>
        </w:rPr>
        <w:t xml:space="preserve">(or </w:t>
      </w:r>
      <w:r w:rsidR="00F51239" w:rsidRPr="0093758A">
        <w:rPr>
          <w:b/>
          <w:szCs w:val="24"/>
        </w:rPr>
        <w:t>Wernicke’s aphasia</w:t>
      </w:r>
      <w:r w:rsidR="007B6EEB" w:rsidRPr="0093758A">
        <w:rPr>
          <w:szCs w:val="24"/>
        </w:rPr>
        <w:t>), an extreme difficulty comprehending spoken language.</w:t>
      </w:r>
    </w:p>
    <w:p w14:paraId="5A434D66" w14:textId="68602D37" w:rsidR="00F51239" w:rsidRPr="0093758A" w:rsidRDefault="00EA36AE" w:rsidP="0093758A">
      <w:pPr>
        <w:pStyle w:val="ListParagraph"/>
        <w:spacing w:before="200" w:line="360" w:lineRule="auto"/>
        <w:ind w:left="2880" w:hanging="720"/>
        <w:contextualSpacing w:val="0"/>
        <w:rPr>
          <w:szCs w:val="24"/>
        </w:rPr>
      </w:pPr>
      <w:r w:rsidRPr="0093758A">
        <w:rPr>
          <w:b/>
          <w:szCs w:val="24"/>
        </w:rPr>
        <w:t>3.</w:t>
      </w:r>
      <w:r w:rsidRPr="0093758A">
        <w:rPr>
          <w:b/>
          <w:szCs w:val="24"/>
        </w:rPr>
        <w:tab/>
      </w:r>
      <w:r w:rsidR="0044442C" w:rsidRPr="00AD4887">
        <w:rPr>
          <w:szCs w:val="24"/>
        </w:rPr>
        <w:t>Aphasia stud</w:t>
      </w:r>
      <w:r w:rsidR="0044442C" w:rsidRPr="0093758A">
        <w:rPr>
          <w:szCs w:val="24"/>
        </w:rPr>
        <w:t>ies also led to the recognition that usually, the area of damage was to the left hemisphere of the brain rather than the right, leading to the idea that the two cerebral hemispheres have different functions (</w:t>
      </w:r>
      <w:r w:rsidR="0044442C" w:rsidRPr="0093758A">
        <w:rPr>
          <w:i/>
          <w:szCs w:val="24"/>
        </w:rPr>
        <w:t>lateralization</w:t>
      </w:r>
      <w:r w:rsidR="0044442C" w:rsidRPr="0093758A">
        <w:rPr>
          <w:szCs w:val="24"/>
        </w:rPr>
        <w:t>).</w:t>
      </w:r>
    </w:p>
    <w:p w14:paraId="432168AB" w14:textId="0DB15D97" w:rsidR="0044442C" w:rsidRPr="0093758A" w:rsidRDefault="00EA36AE" w:rsidP="0093758A">
      <w:pPr>
        <w:pStyle w:val="ListParagraph"/>
        <w:spacing w:before="200" w:line="360" w:lineRule="auto"/>
        <w:ind w:left="1440" w:hanging="720"/>
        <w:contextualSpacing w:val="0"/>
        <w:rPr>
          <w:szCs w:val="24"/>
        </w:rPr>
      </w:pPr>
      <w:r w:rsidRPr="0093758A">
        <w:rPr>
          <w:b/>
          <w:szCs w:val="24"/>
        </w:rPr>
        <w:t>B.</w:t>
      </w:r>
      <w:r w:rsidRPr="0093758A">
        <w:rPr>
          <w:b/>
          <w:szCs w:val="24"/>
        </w:rPr>
        <w:tab/>
      </w:r>
      <w:r w:rsidR="0044442C" w:rsidRPr="00AD4887">
        <w:rPr>
          <w:szCs w:val="24"/>
        </w:rPr>
        <w:t xml:space="preserve">Modern technologies such as </w:t>
      </w:r>
      <w:r w:rsidR="0044442C" w:rsidRPr="0093758A">
        <w:rPr>
          <w:szCs w:val="24"/>
        </w:rPr>
        <w:t>CAT and PET scans have also been used to study language functioning.</w:t>
      </w:r>
    </w:p>
    <w:p w14:paraId="0E7980BE" w14:textId="0CA41474" w:rsidR="0044442C" w:rsidRPr="0093758A" w:rsidRDefault="00EA36AE" w:rsidP="0093758A">
      <w:pPr>
        <w:pStyle w:val="ListParagraph"/>
        <w:spacing w:before="200" w:line="360" w:lineRule="auto"/>
        <w:ind w:left="2880" w:hanging="720"/>
        <w:contextualSpacing w:val="0"/>
        <w:rPr>
          <w:szCs w:val="24"/>
        </w:rPr>
      </w:pPr>
      <w:r w:rsidRPr="0093758A">
        <w:rPr>
          <w:b/>
          <w:szCs w:val="24"/>
        </w:rPr>
        <w:t>1.</w:t>
      </w:r>
      <w:r w:rsidRPr="0093758A">
        <w:rPr>
          <w:b/>
          <w:szCs w:val="24"/>
        </w:rPr>
        <w:tab/>
      </w:r>
      <w:r w:rsidR="0044442C" w:rsidRPr="00AD4887">
        <w:rPr>
          <w:szCs w:val="24"/>
        </w:rPr>
        <w:t>PET scan studies show different areas of the brain are activated for different parts of word processing.</w:t>
      </w:r>
    </w:p>
    <w:p w14:paraId="2CE3981F" w14:textId="1AFA3A87" w:rsidR="0044442C" w:rsidRPr="0093758A" w:rsidRDefault="00EA36AE" w:rsidP="0093758A">
      <w:pPr>
        <w:pStyle w:val="ListParagraph"/>
        <w:spacing w:before="200" w:line="360" w:lineRule="auto"/>
        <w:ind w:left="3600" w:hanging="720"/>
        <w:contextualSpacing w:val="0"/>
        <w:rPr>
          <w:szCs w:val="24"/>
        </w:rPr>
      </w:pPr>
      <w:r w:rsidRPr="0093758A">
        <w:rPr>
          <w:b/>
          <w:szCs w:val="24"/>
        </w:rPr>
        <w:t>a)</w:t>
      </w:r>
      <w:r w:rsidRPr="0093758A">
        <w:rPr>
          <w:b/>
          <w:szCs w:val="24"/>
        </w:rPr>
        <w:tab/>
      </w:r>
      <w:r w:rsidR="0044442C" w:rsidRPr="00AD4887">
        <w:rPr>
          <w:szCs w:val="24"/>
        </w:rPr>
        <w:t>Simply viewing words led to activation of the left occipital lobes (speciali</w:t>
      </w:r>
      <w:r w:rsidR="0044442C" w:rsidRPr="0093758A">
        <w:rPr>
          <w:szCs w:val="24"/>
        </w:rPr>
        <w:t>zed for visual information).</w:t>
      </w:r>
    </w:p>
    <w:p w14:paraId="324FB23B" w14:textId="70B9979C" w:rsidR="0044442C" w:rsidRPr="0093758A" w:rsidRDefault="00EA36AE" w:rsidP="0093758A">
      <w:pPr>
        <w:pStyle w:val="ListParagraph"/>
        <w:spacing w:before="200" w:line="360" w:lineRule="auto"/>
        <w:ind w:left="3600" w:hanging="720"/>
        <w:contextualSpacing w:val="0"/>
        <w:rPr>
          <w:szCs w:val="24"/>
        </w:rPr>
      </w:pPr>
      <w:r w:rsidRPr="0093758A">
        <w:rPr>
          <w:b/>
          <w:szCs w:val="24"/>
        </w:rPr>
        <w:t>b)</w:t>
      </w:r>
      <w:r w:rsidRPr="0093758A">
        <w:rPr>
          <w:b/>
          <w:szCs w:val="24"/>
        </w:rPr>
        <w:tab/>
      </w:r>
      <w:r w:rsidR="0044442C" w:rsidRPr="00AD4887">
        <w:rPr>
          <w:szCs w:val="24"/>
        </w:rPr>
        <w:t>Listening to words led to activation of the temporal lobes (specialized for auditory processing).</w:t>
      </w:r>
    </w:p>
    <w:p w14:paraId="4F1E9F65" w14:textId="77EA4081" w:rsidR="0044442C" w:rsidRPr="0093758A" w:rsidRDefault="00EA36AE" w:rsidP="0093758A">
      <w:pPr>
        <w:pStyle w:val="ListParagraph"/>
        <w:spacing w:before="200" w:line="360" w:lineRule="auto"/>
        <w:ind w:left="3600" w:hanging="720"/>
        <w:contextualSpacing w:val="0"/>
        <w:rPr>
          <w:szCs w:val="24"/>
        </w:rPr>
      </w:pPr>
      <w:r w:rsidRPr="0093758A">
        <w:rPr>
          <w:b/>
          <w:szCs w:val="24"/>
        </w:rPr>
        <w:t>c)</w:t>
      </w:r>
      <w:r w:rsidRPr="0093758A">
        <w:rPr>
          <w:b/>
          <w:szCs w:val="24"/>
        </w:rPr>
        <w:tab/>
      </w:r>
      <w:r w:rsidR="0044442C" w:rsidRPr="00AD4887">
        <w:rPr>
          <w:szCs w:val="24"/>
        </w:rPr>
        <w:t>Pronouncing words leads to activation of the motor cortex.</w:t>
      </w:r>
    </w:p>
    <w:p w14:paraId="777D91F0" w14:textId="533D7625" w:rsidR="0044442C" w:rsidRPr="0093758A" w:rsidRDefault="00EA36AE" w:rsidP="0093758A">
      <w:pPr>
        <w:pStyle w:val="ListParagraph"/>
        <w:spacing w:before="200" w:line="360" w:lineRule="auto"/>
        <w:ind w:left="3600" w:hanging="720"/>
        <w:contextualSpacing w:val="0"/>
        <w:rPr>
          <w:szCs w:val="24"/>
        </w:rPr>
      </w:pPr>
      <w:r w:rsidRPr="0093758A">
        <w:rPr>
          <w:b/>
          <w:szCs w:val="24"/>
        </w:rPr>
        <w:lastRenderedPageBreak/>
        <w:t>d)</w:t>
      </w:r>
      <w:r w:rsidRPr="0093758A">
        <w:rPr>
          <w:b/>
          <w:szCs w:val="24"/>
        </w:rPr>
        <w:tab/>
      </w:r>
      <w:r w:rsidR="0044442C" w:rsidRPr="00AD4887">
        <w:rPr>
          <w:szCs w:val="24"/>
        </w:rPr>
        <w:t>The task of generating related words in response to a present</w:t>
      </w:r>
      <w:r w:rsidR="0044442C" w:rsidRPr="0093758A">
        <w:rPr>
          <w:szCs w:val="24"/>
        </w:rPr>
        <w:t>ed word, however, activated many new areas of the brain, including Broca’s area.</w:t>
      </w:r>
    </w:p>
    <w:p w14:paraId="145DF578" w14:textId="4BCEAFDC" w:rsidR="0044442C" w:rsidRPr="0093758A" w:rsidRDefault="00EA36AE" w:rsidP="0093758A">
      <w:pPr>
        <w:pStyle w:val="ListParagraph"/>
        <w:spacing w:before="200" w:line="360" w:lineRule="auto"/>
        <w:ind w:left="2880" w:hanging="720"/>
        <w:contextualSpacing w:val="0"/>
        <w:rPr>
          <w:szCs w:val="24"/>
        </w:rPr>
      </w:pPr>
      <w:r w:rsidRPr="0093758A">
        <w:rPr>
          <w:b/>
          <w:szCs w:val="24"/>
        </w:rPr>
        <w:t>2.</w:t>
      </w:r>
      <w:r w:rsidRPr="0093758A">
        <w:rPr>
          <w:b/>
          <w:szCs w:val="24"/>
        </w:rPr>
        <w:tab/>
      </w:r>
      <w:r w:rsidR="0044442C" w:rsidRPr="00AD4887">
        <w:rPr>
          <w:szCs w:val="24"/>
        </w:rPr>
        <w:t>However, other studies present a more complicated picture, suggesting that localization of specific language functions is not straightforward.</w:t>
      </w:r>
    </w:p>
    <w:p w14:paraId="5292EFF7" w14:textId="6C5D212D" w:rsidR="007B70E1" w:rsidRPr="0093758A" w:rsidRDefault="00EA36AE" w:rsidP="0093758A">
      <w:pPr>
        <w:pStyle w:val="ListParagraph"/>
        <w:spacing w:before="200" w:line="360" w:lineRule="auto"/>
        <w:ind w:left="720" w:hanging="720"/>
        <w:contextualSpacing w:val="0"/>
        <w:rPr>
          <w:szCs w:val="24"/>
        </w:rPr>
      </w:pPr>
      <w:r w:rsidRPr="0093758A">
        <w:rPr>
          <w:b/>
          <w:szCs w:val="24"/>
        </w:rPr>
        <w:t>VI.</w:t>
      </w:r>
      <w:r w:rsidRPr="0093758A">
        <w:rPr>
          <w:b/>
          <w:szCs w:val="24"/>
        </w:rPr>
        <w:tab/>
      </w:r>
      <w:r w:rsidR="007B70E1" w:rsidRPr="00AD4887">
        <w:rPr>
          <w:szCs w:val="24"/>
        </w:rPr>
        <w:t>Bilingualism</w:t>
      </w:r>
    </w:p>
    <w:p w14:paraId="2D9E28A1" w14:textId="70043473" w:rsidR="0044442C" w:rsidRPr="0093758A" w:rsidRDefault="00EA36AE" w:rsidP="0093758A">
      <w:pPr>
        <w:pStyle w:val="ListParagraph"/>
        <w:spacing w:before="200" w:line="360" w:lineRule="auto"/>
        <w:ind w:left="1440" w:hanging="720"/>
        <w:contextualSpacing w:val="0"/>
        <w:rPr>
          <w:szCs w:val="24"/>
        </w:rPr>
      </w:pPr>
      <w:r w:rsidRPr="0093758A">
        <w:rPr>
          <w:b/>
          <w:szCs w:val="24"/>
        </w:rPr>
        <w:t>A.</w:t>
      </w:r>
      <w:r w:rsidRPr="0093758A">
        <w:rPr>
          <w:b/>
          <w:szCs w:val="24"/>
        </w:rPr>
        <w:tab/>
      </w:r>
      <w:r w:rsidR="00A36703" w:rsidRPr="00AD4887">
        <w:rPr>
          <w:szCs w:val="24"/>
        </w:rPr>
        <w:t>Bilingual</w:t>
      </w:r>
      <w:r w:rsidR="00A36703" w:rsidRPr="0093758A">
        <w:rPr>
          <w:szCs w:val="24"/>
        </w:rPr>
        <w:t xml:space="preserve"> people have fascinated cognitive psychologists in many ways.</w:t>
      </w:r>
    </w:p>
    <w:p w14:paraId="25E64947" w14:textId="106AE5F2" w:rsidR="00A36703" w:rsidRPr="0093758A" w:rsidRDefault="00EA36AE" w:rsidP="0093758A">
      <w:pPr>
        <w:pStyle w:val="ListParagraph"/>
        <w:spacing w:before="200" w:line="360" w:lineRule="auto"/>
        <w:ind w:left="2880" w:hanging="720"/>
        <w:contextualSpacing w:val="0"/>
        <w:rPr>
          <w:szCs w:val="24"/>
        </w:rPr>
      </w:pPr>
      <w:r w:rsidRPr="0093758A">
        <w:rPr>
          <w:b/>
          <w:szCs w:val="24"/>
        </w:rPr>
        <w:t>1.</w:t>
      </w:r>
      <w:r w:rsidRPr="0093758A">
        <w:rPr>
          <w:b/>
          <w:szCs w:val="24"/>
        </w:rPr>
        <w:tab/>
      </w:r>
      <w:r w:rsidR="00A36703" w:rsidRPr="00AD4887">
        <w:rPr>
          <w:szCs w:val="24"/>
        </w:rPr>
        <w:t>Peal and Lambert noted that bilingual children outperformed monolingual children</w:t>
      </w:r>
      <w:r w:rsidR="007B56EF" w:rsidRPr="0093758A">
        <w:rPr>
          <w:szCs w:val="24"/>
        </w:rPr>
        <w:t xml:space="preserve"> on both verbal and nonverbal intellectual tests.</w:t>
      </w:r>
    </w:p>
    <w:p w14:paraId="47E70505" w14:textId="2A8A22EF" w:rsidR="007B56EF" w:rsidRPr="0093758A" w:rsidRDefault="00EA36AE" w:rsidP="0093758A">
      <w:pPr>
        <w:pStyle w:val="ListParagraph"/>
        <w:spacing w:before="200" w:line="360" w:lineRule="auto"/>
        <w:ind w:left="3600" w:hanging="720"/>
        <w:contextualSpacing w:val="0"/>
        <w:rPr>
          <w:szCs w:val="24"/>
        </w:rPr>
      </w:pPr>
      <w:r w:rsidRPr="0093758A">
        <w:rPr>
          <w:b/>
          <w:szCs w:val="24"/>
        </w:rPr>
        <w:t>a)</w:t>
      </w:r>
      <w:r w:rsidRPr="0093758A">
        <w:rPr>
          <w:b/>
          <w:szCs w:val="24"/>
        </w:rPr>
        <w:tab/>
      </w:r>
      <w:r w:rsidR="007B56EF" w:rsidRPr="00AD4887">
        <w:rPr>
          <w:szCs w:val="24"/>
        </w:rPr>
        <w:t>The bilingual advantage may be due to executive functionin</w:t>
      </w:r>
      <w:r w:rsidR="007B56EF" w:rsidRPr="0093758A">
        <w:rPr>
          <w:szCs w:val="24"/>
        </w:rPr>
        <w:t>g—the ability to switch attention, inhibit processing, and allocate working memory.</w:t>
      </w:r>
    </w:p>
    <w:p w14:paraId="10E10588" w14:textId="28C862FC" w:rsidR="007B56EF" w:rsidRPr="0093758A" w:rsidRDefault="00EA36AE" w:rsidP="0093758A">
      <w:pPr>
        <w:pStyle w:val="ListParagraph"/>
        <w:spacing w:before="200" w:line="360" w:lineRule="auto"/>
        <w:ind w:left="3600" w:hanging="720"/>
        <w:contextualSpacing w:val="0"/>
        <w:rPr>
          <w:szCs w:val="24"/>
        </w:rPr>
      </w:pPr>
      <w:r w:rsidRPr="0093758A">
        <w:rPr>
          <w:b/>
          <w:szCs w:val="24"/>
        </w:rPr>
        <w:t>b)</w:t>
      </w:r>
      <w:r w:rsidRPr="0093758A">
        <w:rPr>
          <w:b/>
          <w:szCs w:val="24"/>
        </w:rPr>
        <w:tab/>
      </w:r>
      <w:r w:rsidR="007B56EF" w:rsidRPr="00AD4887">
        <w:rPr>
          <w:szCs w:val="24"/>
        </w:rPr>
        <w:t>This advantage accrues not just for children; it can also protect aging adults from declines in executive function.</w:t>
      </w:r>
    </w:p>
    <w:p w14:paraId="56BE9A36" w14:textId="0B85D851" w:rsidR="007B56EF" w:rsidRPr="0093758A" w:rsidRDefault="00EA36AE" w:rsidP="0093758A">
      <w:pPr>
        <w:pStyle w:val="ListParagraph"/>
        <w:spacing w:before="200" w:line="360" w:lineRule="auto"/>
        <w:ind w:left="2880" w:hanging="720"/>
        <w:contextualSpacing w:val="0"/>
        <w:rPr>
          <w:szCs w:val="24"/>
        </w:rPr>
      </w:pPr>
      <w:r w:rsidRPr="0093758A">
        <w:rPr>
          <w:b/>
          <w:szCs w:val="24"/>
        </w:rPr>
        <w:t>2.</w:t>
      </w:r>
      <w:r w:rsidRPr="0093758A">
        <w:rPr>
          <w:b/>
          <w:szCs w:val="24"/>
        </w:rPr>
        <w:tab/>
      </w:r>
      <w:r w:rsidR="007B56EF" w:rsidRPr="00AD4887">
        <w:rPr>
          <w:szCs w:val="24"/>
        </w:rPr>
        <w:t>There are occasional costs to being bilingual, but</w:t>
      </w:r>
      <w:r w:rsidR="007B56EF" w:rsidRPr="0093758A">
        <w:rPr>
          <w:szCs w:val="24"/>
        </w:rPr>
        <w:t xml:space="preserve"> they are minor in comparison with the benefits.</w:t>
      </w:r>
    </w:p>
    <w:p w14:paraId="553BEA00" w14:textId="4396CEBC" w:rsidR="007B56EF" w:rsidRPr="0093758A" w:rsidRDefault="00EA36AE" w:rsidP="0093758A">
      <w:pPr>
        <w:pStyle w:val="ListParagraph"/>
        <w:spacing w:before="200" w:line="360" w:lineRule="auto"/>
        <w:ind w:left="3600" w:hanging="720"/>
        <w:contextualSpacing w:val="0"/>
        <w:rPr>
          <w:szCs w:val="24"/>
        </w:rPr>
      </w:pPr>
      <w:r w:rsidRPr="0093758A">
        <w:rPr>
          <w:b/>
          <w:szCs w:val="24"/>
        </w:rPr>
        <w:t>a)</w:t>
      </w:r>
      <w:r w:rsidRPr="0093758A">
        <w:rPr>
          <w:b/>
          <w:szCs w:val="24"/>
        </w:rPr>
        <w:tab/>
      </w:r>
      <w:r w:rsidR="007B56EF" w:rsidRPr="00AD4887">
        <w:rPr>
          <w:szCs w:val="24"/>
        </w:rPr>
        <w:t>Receptive vocabulary (the number of words that a person understands) is slightly larger for monolinguals than for bilinguals.</w:t>
      </w:r>
    </w:p>
    <w:p w14:paraId="181C3347" w14:textId="5836A64D" w:rsidR="007B56EF" w:rsidRPr="0093758A" w:rsidRDefault="00EA36AE" w:rsidP="0093758A">
      <w:pPr>
        <w:pStyle w:val="ListParagraph"/>
        <w:spacing w:before="200" w:line="360" w:lineRule="auto"/>
        <w:ind w:left="3600" w:hanging="720"/>
        <w:contextualSpacing w:val="0"/>
        <w:rPr>
          <w:szCs w:val="24"/>
        </w:rPr>
      </w:pPr>
      <w:r w:rsidRPr="0093758A">
        <w:rPr>
          <w:b/>
          <w:szCs w:val="24"/>
        </w:rPr>
        <w:t>b)</w:t>
      </w:r>
      <w:r w:rsidRPr="0093758A">
        <w:rPr>
          <w:b/>
          <w:szCs w:val="24"/>
        </w:rPr>
        <w:tab/>
      </w:r>
      <w:r w:rsidR="007B56EF" w:rsidRPr="00AD4887">
        <w:rPr>
          <w:szCs w:val="24"/>
        </w:rPr>
        <w:t>Monolinguals also outperform bilinguals in tasks of verbal fluency (for exa</w:t>
      </w:r>
      <w:r w:rsidR="007B56EF" w:rsidRPr="0093758A">
        <w:rPr>
          <w:szCs w:val="24"/>
        </w:rPr>
        <w:t xml:space="preserve">mple, generating as many words as you can in a specific amount of time). </w:t>
      </w:r>
    </w:p>
    <w:sectPr w:rsidR="007B56EF" w:rsidRPr="0093758A" w:rsidSect="0093758A">
      <w:headerReference w:type="default" r:id="rId7"/>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76DA05" w14:textId="77777777" w:rsidR="003B320D" w:rsidRDefault="003B320D" w:rsidP="007962DE">
      <w:r>
        <w:separator/>
      </w:r>
    </w:p>
  </w:endnote>
  <w:endnote w:type="continuationSeparator" w:id="0">
    <w:p w14:paraId="3E5E8AC8" w14:textId="77777777" w:rsidR="003B320D" w:rsidRDefault="003B320D" w:rsidP="00796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F3E58E" w14:textId="77777777" w:rsidR="003B320D" w:rsidRDefault="003B320D" w:rsidP="007962DE">
      <w:r>
        <w:separator/>
      </w:r>
    </w:p>
  </w:footnote>
  <w:footnote w:type="continuationSeparator" w:id="0">
    <w:p w14:paraId="3A17E1CF" w14:textId="77777777" w:rsidR="003B320D" w:rsidRDefault="003B320D" w:rsidP="007962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FA1CB2" w14:textId="77777777" w:rsidR="00EA36AE" w:rsidRPr="008522D6" w:rsidRDefault="00EA36AE" w:rsidP="00EA36AE">
    <w:pPr>
      <w:pStyle w:val="Header"/>
      <w:jc w:val="right"/>
    </w:pPr>
    <w:r w:rsidRPr="008522D6">
      <w:t>Instructor Resource</w:t>
    </w:r>
  </w:p>
  <w:p w14:paraId="3D2BA8B0" w14:textId="77777777" w:rsidR="00EA36AE" w:rsidRPr="008522D6" w:rsidRDefault="00EA36AE" w:rsidP="00EA36AE">
    <w:pPr>
      <w:pStyle w:val="Header"/>
      <w:jc w:val="right"/>
    </w:pPr>
    <w:r w:rsidRPr="008522D6">
      <w:t xml:space="preserve">Galotti, </w:t>
    </w:r>
    <w:r w:rsidRPr="008522D6">
      <w:rPr>
        <w:i/>
      </w:rPr>
      <w:t>Cognitive Psychology: In and Out of the Laboratory, 6e</w:t>
    </w:r>
  </w:p>
  <w:p w14:paraId="695B0E3D" w14:textId="780B570A" w:rsidR="007962DE" w:rsidRDefault="00EA36AE" w:rsidP="0093758A">
    <w:pPr>
      <w:pStyle w:val="Header"/>
      <w:jc w:val="right"/>
    </w:pPr>
    <w:r w:rsidRPr="008522D6">
      <w:t>SAGE Publishing,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F2F2EDF"/>
    <w:multiLevelType w:val="hybridMultilevel"/>
    <w:tmpl w:val="A3848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0D603C7"/>
    <w:multiLevelType w:val="multilevel"/>
    <w:tmpl w:val="E0D4DABA"/>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4B00F18"/>
    <w:multiLevelType w:val="multilevel"/>
    <w:tmpl w:val="CBF628EA"/>
    <w:lvl w:ilvl="0">
      <w:start w:val="1"/>
      <w:numFmt w:val="upperRoman"/>
      <w:lvlText w:val="%1."/>
      <w:lvlJc w:val="left"/>
      <w:pPr>
        <w:ind w:left="720" w:hanging="720"/>
      </w:pPr>
      <w:rPr>
        <w:rFonts w:asciiTheme="minorHAnsi" w:hAnsiTheme="minorHAnsi" w:hint="default"/>
        <w:b/>
        <w:i w:val="0"/>
        <w:sz w:val="24"/>
      </w:rPr>
    </w:lvl>
    <w:lvl w:ilvl="1">
      <w:start w:val="1"/>
      <w:numFmt w:val="upperLetter"/>
      <w:lvlText w:val="%2."/>
      <w:lvlJc w:val="left"/>
      <w:pPr>
        <w:ind w:left="1440" w:hanging="720"/>
      </w:pPr>
      <w:rPr>
        <w:rFonts w:asciiTheme="minorHAnsi" w:hAnsiTheme="minorHAnsi" w:hint="default"/>
        <w:b/>
        <w:i w:val="0"/>
        <w:sz w:val="24"/>
      </w:rPr>
    </w:lvl>
    <w:lvl w:ilvl="2">
      <w:start w:val="1"/>
      <w:numFmt w:val="decimal"/>
      <w:lvlText w:val="%3."/>
      <w:lvlJc w:val="right"/>
      <w:pPr>
        <w:ind w:left="2880" w:hanging="720"/>
      </w:pPr>
      <w:rPr>
        <w:rFonts w:asciiTheme="minorHAnsi" w:hAnsiTheme="minorHAnsi" w:hint="default"/>
        <w:b/>
        <w:i w:val="0"/>
        <w:sz w:val="24"/>
      </w:rPr>
    </w:lvl>
    <w:lvl w:ilvl="3">
      <w:start w:val="1"/>
      <w:numFmt w:val="lowerLetter"/>
      <w:lvlText w:val="%4)"/>
      <w:lvlJc w:val="left"/>
      <w:pPr>
        <w:ind w:left="3600" w:hanging="720"/>
      </w:pPr>
      <w:rPr>
        <w:rFonts w:asciiTheme="minorHAnsi" w:hAnsiTheme="minorHAnsi" w:hint="default"/>
        <w:b/>
        <w:i w:val="0"/>
        <w:sz w:val="24"/>
      </w:rPr>
    </w:lvl>
    <w:lvl w:ilvl="4">
      <w:start w:val="1"/>
      <w:numFmt w:val="decimal"/>
      <w:lvlText w:val="(%5)"/>
      <w:lvlJc w:val="left"/>
      <w:pPr>
        <w:ind w:left="4320" w:hanging="720"/>
      </w:pPr>
      <w:rPr>
        <w:rFonts w:asciiTheme="minorHAnsi" w:hAnsiTheme="minorHAnsi" w:hint="default"/>
        <w:b/>
        <w:i w:val="0"/>
        <w:sz w:val="24"/>
      </w:rPr>
    </w:lvl>
    <w:lvl w:ilvl="5">
      <w:start w:val="1"/>
      <w:numFmt w:val="lowerLetter"/>
      <w:lvlText w:val="(%6)"/>
      <w:lvlJc w:val="left"/>
      <w:pPr>
        <w:tabs>
          <w:tab w:val="num" w:pos="5760"/>
        </w:tabs>
        <w:ind w:left="5760" w:hanging="720"/>
      </w:pPr>
      <w:rPr>
        <w:rFonts w:hint="default"/>
      </w:rPr>
    </w:lvl>
    <w:lvl w:ilvl="6">
      <w:start w:val="1"/>
      <w:numFmt w:val="lowerRoman"/>
      <w:lvlText w:val="(%7)"/>
      <w:lvlJc w:val="left"/>
      <w:pPr>
        <w:ind w:left="6480" w:hanging="720"/>
      </w:pPr>
      <w:rPr>
        <w:rFonts w:hint="default"/>
      </w:rPr>
    </w:lvl>
    <w:lvl w:ilvl="7">
      <w:start w:val="1"/>
      <w:numFmt w:val="lowerLetter"/>
      <w:lvlText w:val="%8."/>
      <w:lvlJc w:val="left"/>
      <w:pPr>
        <w:tabs>
          <w:tab w:val="num" w:pos="6480"/>
        </w:tabs>
        <w:ind w:left="7200" w:hanging="720"/>
      </w:pPr>
      <w:rPr>
        <w:rFonts w:hint="default"/>
      </w:rPr>
    </w:lvl>
    <w:lvl w:ilvl="8">
      <w:start w:val="1"/>
      <w:numFmt w:val="lowerRoman"/>
      <w:lvlText w:val="%9."/>
      <w:lvlJc w:val="right"/>
      <w:pPr>
        <w:ind w:left="7920" w:hanging="720"/>
      </w:pPr>
      <w:rPr>
        <w:rFonts w:hint="default"/>
      </w:rPr>
    </w:lvl>
  </w:abstractNum>
  <w:abstractNum w:abstractNumId="9" w15:restartNumberingAfterBreak="0">
    <w:nsid w:val="356654FB"/>
    <w:multiLevelType w:val="multilevel"/>
    <w:tmpl w:val="E0D4DABA"/>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5D327B6"/>
    <w:multiLevelType w:val="multilevel"/>
    <w:tmpl w:val="BFB2B1A8"/>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910C17"/>
    <w:multiLevelType w:val="multilevel"/>
    <w:tmpl w:val="1F6A92D8"/>
    <w:lvl w:ilvl="0">
      <w:start w:val="1"/>
      <w:numFmt w:val="upperRoman"/>
      <w:lvlText w:val="%1."/>
      <w:lvlJc w:val="left"/>
      <w:pPr>
        <w:ind w:left="720" w:hanging="720"/>
      </w:pPr>
      <w:rPr>
        <w:rFonts w:asciiTheme="minorHAnsi" w:hAnsiTheme="minorHAnsi" w:hint="default"/>
        <w:b/>
        <w:i w:val="0"/>
        <w:color w:val="000000" w:themeColor="text1"/>
        <w:sz w:val="24"/>
      </w:rPr>
    </w:lvl>
    <w:lvl w:ilvl="1">
      <w:start w:val="1"/>
      <w:numFmt w:val="upperLetter"/>
      <w:lvlText w:val="%2."/>
      <w:lvlJc w:val="left"/>
      <w:pPr>
        <w:ind w:left="1440" w:hanging="720"/>
      </w:pPr>
      <w:rPr>
        <w:rFonts w:asciiTheme="minorHAnsi" w:hAnsiTheme="minorHAnsi" w:hint="default"/>
        <w:b/>
        <w:i w:val="0"/>
        <w:color w:val="000000" w:themeColor="text1"/>
        <w:sz w:val="24"/>
      </w:rPr>
    </w:lvl>
    <w:lvl w:ilvl="2">
      <w:start w:val="1"/>
      <w:numFmt w:val="decimal"/>
      <w:lvlText w:val="%3."/>
      <w:lvlJc w:val="left"/>
      <w:pPr>
        <w:ind w:left="2160" w:hanging="720"/>
      </w:pPr>
      <w:rPr>
        <w:rFonts w:asciiTheme="minorHAnsi" w:hAnsiTheme="minorHAnsi" w:hint="default"/>
        <w:b/>
        <w:i w:val="0"/>
        <w:color w:val="000000" w:themeColor="text1"/>
        <w:sz w:val="24"/>
      </w:rPr>
    </w:lvl>
    <w:lvl w:ilvl="3">
      <w:start w:val="1"/>
      <w:numFmt w:val="lowerLetter"/>
      <w:pStyle w:val="Heading4"/>
      <w:lvlText w:val="%4)"/>
      <w:lvlJc w:val="left"/>
      <w:pPr>
        <w:ind w:left="2880" w:hanging="720"/>
      </w:pPr>
      <w:rPr>
        <w:rFonts w:asciiTheme="minorHAnsi" w:hAnsiTheme="minorHAnsi" w:hint="default"/>
        <w:b/>
        <w:i w:val="0"/>
        <w:color w:val="000000" w:themeColor="text1"/>
        <w:sz w:val="24"/>
      </w:rPr>
    </w:lvl>
    <w:lvl w:ilvl="4">
      <w:start w:val="1"/>
      <w:numFmt w:val="decimal"/>
      <w:pStyle w:val="Heading5"/>
      <w:lvlText w:val="(%5)"/>
      <w:lvlJc w:val="left"/>
      <w:pPr>
        <w:ind w:left="3600" w:hanging="720"/>
      </w:pPr>
      <w:rPr>
        <w:rFonts w:asciiTheme="minorHAnsi" w:hAnsiTheme="minorHAnsi" w:hint="default"/>
        <w:b/>
        <w:i w:val="0"/>
        <w:color w:val="000000" w:themeColor="text1"/>
        <w:sz w:val="24"/>
      </w:rPr>
    </w:lvl>
    <w:lvl w:ilvl="5">
      <w:start w:val="1"/>
      <w:numFmt w:val="lowerLetter"/>
      <w:pStyle w:val="Heading6"/>
      <w:lvlText w:val="(%6)"/>
      <w:lvlJc w:val="left"/>
      <w:pPr>
        <w:ind w:left="4320" w:hanging="72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14" w15:restartNumberingAfterBreak="0">
    <w:nsid w:val="528F0BB3"/>
    <w:multiLevelType w:val="multilevel"/>
    <w:tmpl w:val="BFB2B1A8"/>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504EC4"/>
    <w:multiLevelType w:val="multilevel"/>
    <w:tmpl w:val="7C147A76"/>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2160" w:hanging="1080"/>
      </w:pPr>
      <w:rPr>
        <w:rFonts w:asciiTheme="minorHAnsi" w:hAnsiTheme="minorHAnsi" w:hint="default"/>
        <w:b/>
        <w:i w:val="0"/>
        <w:sz w:val="24"/>
      </w:rPr>
    </w:lvl>
    <w:lvl w:ilvl="2">
      <w:start w:val="1"/>
      <w:numFmt w:val="decimal"/>
      <w:lvlText w:val="%3."/>
      <w:lvlJc w:val="right"/>
      <w:pPr>
        <w:ind w:left="3240" w:hanging="720"/>
      </w:pPr>
      <w:rPr>
        <w:rFonts w:asciiTheme="minorHAnsi" w:hAnsiTheme="minorHAnsi" w:hint="default"/>
        <w:b/>
        <w:i w:val="0"/>
        <w:sz w:val="24"/>
      </w:rPr>
    </w:lvl>
    <w:lvl w:ilvl="3">
      <w:start w:val="1"/>
      <w:numFmt w:val="lowerLetter"/>
      <w:lvlText w:val="%4)"/>
      <w:lvlJc w:val="left"/>
      <w:pPr>
        <w:ind w:left="4320" w:hanging="1080"/>
      </w:pPr>
      <w:rPr>
        <w:rFonts w:asciiTheme="minorHAnsi" w:hAnsiTheme="minorHAnsi" w:hint="default"/>
        <w:b/>
        <w:i w:val="0"/>
        <w:sz w:val="24"/>
      </w:rPr>
    </w:lvl>
    <w:lvl w:ilvl="4">
      <w:start w:val="1"/>
      <w:numFmt w:val="lowerRoman"/>
      <w:lvlText w:val="%5."/>
      <w:lvlJc w:val="left"/>
      <w:pPr>
        <w:ind w:left="5400" w:hanging="1080"/>
      </w:pPr>
      <w:rPr>
        <w:rFonts w:asciiTheme="minorHAnsi" w:hAnsiTheme="minorHAnsi" w:hint="default"/>
        <w:b/>
        <w:i w:val="0"/>
        <w:sz w:val="24"/>
      </w:rPr>
    </w:lvl>
    <w:lvl w:ilvl="5">
      <w:start w:val="1"/>
      <w:numFmt w:val="lowerRoman"/>
      <w:lvlText w:val="%6."/>
      <w:lvlJc w:val="left"/>
      <w:pPr>
        <w:tabs>
          <w:tab w:val="num" w:pos="5760"/>
        </w:tabs>
        <w:ind w:left="6480" w:hanging="720"/>
      </w:pPr>
      <w:rPr>
        <w:rFonts w:hint="default"/>
      </w:rPr>
    </w:lvl>
    <w:lvl w:ilvl="6">
      <w:start w:val="1"/>
      <w:numFmt w:val="decimal"/>
      <w:lvlText w:val="%7."/>
      <w:lvlJc w:val="left"/>
      <w:pPr>
        <w:ind w:left="7200" w:hanging="72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0A1370"/>
    <w:multiLevelType w:val="multilevel"/>
    <w:tmpl w:val="4BA096EA"/>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02B13A3"/>
    <w:multiLevelType w:val="hybridMultilevel"/>
    <w:tmpl w:val="4BA096EA"/>
    <w:lvl w:ilvl="0" w:tplc="EBDE2B9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F168AE"/>
    <w:multiLevelType w:val="multilevel"/>
    <w:tmpl w:val="B10001F6"/>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6E4F0B12"/>
    <w:multiLevelType w:val="multilevel"/>
    <w:tmpl w:val="39840D92"/>
    <w:lvl w:ilvl="0">
      <w:start w:val="1"/>
      <w:numFmt w:val="upperRoman"/>
      <w:lvlText w:val="%1."/>
      <w:lvlJc w:val="left"/>
      <w:pPr>
        <w:ind w:left="720" w:hanging="720"/>
      </w:pPr>
      <w:rPr>
        <w:rFonts w:asciiTheme="minorHAnsi" w:hAnsiTheme="minorHAnsi" w:hint="default"/>
        <w:b/>
        <w:i w:val="0"/>
        <w:sz w:val="24"/>
      </w:rPr>
    </w:lvl>
    <w:lvl w:ilvl="1">
      <w:start w:val="1"/>
      <w:numFmt w:val="upperLetter"/>
      <w:lvlText w:val="%2."/>
      <w:lvlJc w:val="left"/>
      <w:pPr>
        <w:ind w:left="1440" w:hanging="720"/>
      </w:pPr>
      <w:rPr>
        <w:rFonts w:asciiTheme="minorHAnsi" w:hAnsiTheme="minorHAnsi" w:hint="default"/>
        <w:b/>
        <w:i w:val="0"/>
        <w:sz w:val="24"/>
      </w:rPr>
    </w:lvl>
    <w:lvl w:ilvl="2">
      <w:start w:val="1"/>
      <w:numFmt w:val="decimal"/>
      <w:lvlText w:val="%3."/>
      <w:lvlJc w:val="right"/>
      <w:pPr>
        <w:ind w:left="2880" w:hanging="720"/>
      </w:pPr>
      <w:rPr>
        <w:rFonts w:asciiTheme="minorHAnsi" w:hAnsiTheme="minorHAnsi" w:hint="default"/>
        <w:b/>
        <w:i w:val="0"/>
        <w:sz w:val="24"/>
      </w:rPr>
    </w:lvl>
    <w:lvl w:ilvl="3">
      <w:start w:val="1"/>
      <w:numFmt w:val="lowerLetter"/>
      <w:lvlText w:val="%4)"/>
      <w:lvlJc w:val="left"/>
      <w:pPr>
        <w:ind w:left="3600" w:hanging="720"/>
      </w:pPr>
      <w:rPr>
        <w:rFonts w:asciiTheme="minorHAnsi" w:hAnsiTheme="minorHAnsi" w:hint="default"/>
        <w:b/>
        <w:i w:val="0"/>
        <w:sz w:val="24"/>
      </w:rPr>
    </w:lvl>
    <w:lvl w:ilvl="4">
      <w:start w:val="1"/>
      <w:numFmt w:val="lowerRoman"/>
      <w:lvlText w:val="%5."/>
      <w:lvlJc w:val="left"/>
      <w:pPr>
        <w:ind w:left="4320" w:hanging="720"/>
      </w:pPr>
      <w:rPr>
        <w:rFonts w:asciiTheme="minorHAnsi" w:hAnsiTheme="minorHAnsi" w:hint="default"/>
        <w:b/>
        <w:i w:val="0"/>
        <w:sz w:val="24"/>
      </w:rPr>
    </w:lvl>
    <w:lvl w:ilvl="5">
      <w:start w:val="1"/>
      <w:numFmt w:val="lowerRoman"/>
      <w:lvlText w:val="%6."/>
      <w:lvlJc w:val="left"/>
      <w:pPr>
        <w:tabs>
          <w:tab w:val="num" w:pos="5760"/>
        </w:tabs>
        <w:ind w:left="5760" w:hanging="720"/>
      </w:pPr>
      <w:rPr>
        <w:rFonts w:hint="default"/>
      </w:rPr>
    </w:lvl>
    <w:lvl w:ilvl="6">
      <w:start w:val="1"/>
      <w:numFmt w:val="decimal"/>
      <w:lvlText w:val="%7."/>
      <w:lvlJc w:val="left"/>
      <w:pPr>
        <w:ind w:left="6480" w:hanging="720"/>
      </w:pPr>
      <w:rPr>
        <w:rFonts w:hint="default"/>
      </w:rPr>
    </w:lvl>
    <w:lvl w:ilvl="7">
      <w:start w:val="1"/>
      <w:numFmt w:val="lowerLetter"/>
      <w:lvlText w:val="%8."/>
      <w:lvlJc w:val="left"/>
      <w:pPr>
        <w:tabs>
          <w:tab w:val="num" w:pos="6480"/>
        </w:tabs>
        <w:ind w:left="7200" w:hanging="720"/>
      </w:pPr>
      <w:rPr>
        <w:rFonts w:hint="default"/>
      </w:rPr>
    </w:lvl>
    <w:lvl w:ilvl="8">
      <w:start w:val="1"/>
      <w:numFmt w:val="lowerRoman"/>
      <w:lvlText w:val="%9."/>
      <w:lvlJc w:val="right"/>
      <w:pPr>
        <w:ind w:left="7920" w:hanging="720"/>
      </w:pPr>
      <w:rPr>
        <w:rFonts w:hint="default"/>
      </w:rPr>
    </w:lvl>
  </w:abstractNum>
  <w:abstractNum w:abstractNumId="22"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3820BF0"/>
    <w:multiLevelType w:val="multilevel"/>
    <w:tmpl w:val="7C147A76"/>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2160" w:hanging="1080"/>
      </w:pPr>
      <w:rPr>
        <w:rFonts w:asciiTheme="minorHAnsi" w:hAnsiTheme="minorHAnsi" w:hint="default"/>
        <w:b/>
        <w:i w:val="0"/>
        <w:sz w:val="24"/>
      </w:rPr>
    </w:lvl>
    <w:lvl w:ilvl="2">
      <w:start w:val="1"/>
      <w:numFmt w:val="decimal"/>
      <w:lvlText w:val="%3."/>
      <w:lvlJc w:val="right"/>
      <w:pPr>
        <w:ind w:left="3240" w:hanging="720"/>
      </w:pPr>
      <w:rPr>
        <w:rFonts w:asciiTheme="minorHAnsi" w:hAnsiTheme="minorHAnsi" w:hint="default"/>
        <w:b/>
        <w:i w:val="0"/>
        <w:sz w:val="24"/>
      </w:rPr>
    </w:lvl>
    <w:lvl w:ilvl="3">
      <w:start w:val="1"/>
      <w:numFmt w:val="lowerLetter"/>
      <w:lvlText w:val="%4)"/>
      <w:lvlJc w:val="left"/>
      <w:pPr>
        <w:ind w:left="4320" w:hanging="1080"/>
      </w:pPr>
      <w:rPr>
        <w:rFonts w:asciiTheme="minorHAnsi" w:hAnsiTheme="minorHAnsi" w:hint="default"/>
        <w:b/>
        <w:i w:val="0"/>
        <w:sz w:val="24"/>
      </w:rPr>
    </w:lvl>
    <w:lvl w:ilvl="4">
      <w:start w:val="1"/>
      <w:numFmt w:val="lowerRoman"/>
      <w:lvlText w:val="%5."/>
      <w:lvlJc w:val="left"/>
      <w:pPr>
        <w:ind w:left="5400" w:hanging="1080"/>
      </w:pPr>
      <w:rPr>
        <w:rFonts w:asciiTheme="minorHAnsi" w:hAnsiTheme="minorHAnsi" w:hint="default"/>
        <w:b/>
        <w:i w:val="0"/>
        <w:sz w:val="24"/>
      </w:rPr>
    </w:lvl>
    <w:lvl w:ilvl="5">
      <w:start w:val="1"/>
      <w:numFmt w:val="lowerRoman"/>
      <w:lvlText w:val="%6."/>
      <w:lvlJc w:val="left"/>
      <w:pPr>
        <w:tabs>
          <w:tab w:val="num" w:pos="5760"/>
        </w:tabs>
        <w:ind w:left="6480" w:hanging="720"/>
      </w:pPr>
      <w:rPr>
        <w:rFonts w:hint="default"/>
      </w:rPr>
    </w:lvl>
    <w:lvl w:ilvl="6">
      <w:start w:val="1"/>
      <w:numFmt w:val="decimal"/>
      <w:lvlText w:val="%7."/>
      <w:lvlJc w:val="left"/>
      <w:pPr>
        <w:ind w:left="7200" w:hanging="72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74B75E7D"/>
    <w:multiLevelType w:val="multilevel"/>
    <w:tmpl w:val="B10001F6"/>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5"/>
  </w:num>
  <w:num w:numId="3">
    <w:abstractNumId w:val="18"/>
  </w:num>
  <w:num w:numId="4">
    <w:abstractNumId w:val="17"/>
  </w:num>
  <w:num w:numId="5">
    <w:abstractNumId w:val="20"/>
  </w:num>
  <w:num w:numId="6">
    <w:abstractNumId w:val="24"/>
  </w:num>
  <w:num w:numId="7">
    <w:abstractNumId w:val="10"/>
  </w:num>
  <w:num w:numId="8">
    <w:abstractNumId w:val="14"/>
  </w:num>
  <w:num w:numId="9">
    <w:abstractNumId w:val="7"/>
  </w:num>
  <w:num w:numId="10">
    <w:abstractNumId w:val="9"/>
  </w:num>
  <w:num w:numId="11">
    <w:abstractNumId w:val="16"/>
  </w:num>
  <w:num w:numId="12">
    <w:abstractNumId w:val="23"/>
  </w:num>
  <w:num w:numId="13">
    <w:abstractNumId w:val="8"/>
  </w:num>
  <w:num w:numId="14">
    <w:abstractNumId w:val="21"/>
  </w:num>
  <w:num w:numId="15">
    <w:abstractNumId w:val="6"/>
  </w:num>
  <w:num w:numId="16">
    <w:abstractNumId w:val="25"/>
  </w:num>
  <w:num w:numId="17">
    <w:abstractNumId w:val="15"/>
  </w:num>
  <w:num w:numId="18">
    <w:abstractNumId w:val="11"/>
  </w:num>
  <w:num w:numId="19">
    <w:abstractNumId w:val="12"/>
  </w:num>
  <w:num w:numId="20">
    <w:abstractNumId w:val="4"/>
  </w:num>
  <w:num w:numId="21">
    <w:abstractNumId w:val="2"/>
  </w:num>
  <w:num w:numId="22">
    <w:abstractNumId w:val="1"/>
  </w:num>
  <w:num w:numId="23">
    <w:abstractNumId w:val="0"/>
  </w:num>
  <w:num w:numId="24">
    <w:abstractNumId w:val="3"/>
  </w:num>
  <w:num w:numId="25">
    <w:abstractNumId w:val="19"/>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2DE"/>
    <w:rsid w:val="000C2D86"/>
    <w:rsid w:val="000E0E45"/>
    <w:rsid w:val="000E62E6"/>
    <w:rsid w:val="00175950"/>
    <w:rsid w:val="00186D9C"/>
    <w:rsid w:val="001B7524"/>
    <w:rsid w:val="001E5F09"/>
    <w:rsid w:val="002854F1"/>
    <w:rsid w:val="00297518"/>
    <w:rsid w:val="00307EB0"/>
    <w:rsid w:val="003A022E"/>
    <w:rsid w:val="003A2DCD"/>
    <w:rsid w:val="003B182E"/>
    <w:rsid w:val="003B320D"/>
    <w:rsid w:val="003D7066"/>
    <w:rsid w:val="0044442C"/>
    <w:rsid w:val="004A3E83"/>
    <w:rsid w:val="005916F2"/>
    <w:rsid w:val="0065357E"/>
    <w:rsid w:val="006C78EF"/>
    <w:rsid w:val="007962DE"/>
    <w:rsid w:val="007B56EF"/>
    <w:rsid w:val="007B6EEB"/>
    <w:rsid w:val="007B70E1"/>
    <w:rsid w:val="00805669"/>
    <w:rsid w:val="0083088F"/>
    <w:rsid w:val="0089130C"/>
    <w:rsid w:val="0093758A"/>
    <w:rsid w:val="00954625"/>
    <w:rsid w:val="00985F88"/>
    <w:rsid w:val="00993D20"/>
    <w:rsid w:val="009C15D6"/>
    <w:rsid w:val="009D42D3"/>
    <w:rsid w:val="00A36703"/>
    <w:rsid w:val="00A42664"/>
    <w:rsid w:val="00AD4887"/>
    <w:rsid w:val="00AF06ED"/>
    <w:rsid w:val="00B03466"/>
    <w:rsid w:val="00B169AE"/>
    <w:rsid w:val="00B31696"/>
    <w:rsid w:val="00B34677"/>
    <w:rsid w:val="00B85FD3"/>
    <w:rsid w:val="00BD141C"/>
    <w:rsid w:val="00BE426F"/>
    <w:rsid w:val="00C25FEF"/>
    <w:rsid w:val="00C538CF"/>
    <w:rsid w:val="00C85FEF"/>
    <w:rsid w:val="00C86514"/>
    <w:rsid w:val="00C879A0"/>
    <w:rsid w:val="00C95AE6"/>
    <w:rsid w:val="00CC01BF"/>
    <w:rsid w:val="00CD4FC1"/>
    <w:rsid w:val="00CE42A6"/>
    <w:rsid w:val="00CE4C76"/>
    <w:rsid w:val="00CE732E"/>
    <w:rsid w:val="00D440E5"/>
    <w:rsid w:val="00E65A07"/>
    <w:rsid w:val="00EA36AE"/>
    <w:rsid w:val="00EC2CE8"/>
    <w:rsid w:val="00ED5BA3"/>
    <w:rsid w:val="00ED6118"/>
    <w:rsid w:val="00F51239"/>
    <w:rsid w:val="00F71064"/>
    <w:rsid w:val="00F736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34D0F"/>
  <w14:defaultImageDpi w14:val="32767"/>
  <w15:docId w15:val="{D0E25027-E021-4A22-BA07-37EEB638A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2CE8"/>
    <w:pPr>
      <w:contextualSpacing/>
    </w:pPr>
    <w:rPr>
      <w:rFonts w:ascii="Times New Roman" w:eastAsia="Times New Roman" w:hAnsi="Times New Roman" w:cs="Times New Roman"/>
    </w:rPr>
  </w:style>
  <w:style w:type="paragraph" w:styleId="Heading1">
    <w:name w:val="heading 1"/>
    <w:basedOn w:val="Normal"/>
    <w:next w:val="Normal"/>
    <w:link w:val="Heading1Char"/>
    <w:qFormat/>
    <w:rsid w:val="00EC2CE8"/>
    <w:pPr>
      <w:keepNext/>
      <w:keepLines/>
      <w:spacing w:after="240"/>
      <w:outlineLvl w:val="0"/>
    </w:pPr>
    <w:rPr>
      <w:rFonts w:eastAsiaTheme="majorEastAsia" w:cstheme="majorBidi"/>
      <w:b/>
      <w:bCs/>
      <w:color w:val="2F5496" w:themeColor="accent1" w:themeShade="BF"/>
      <w:sz w:val="28"/>
      <w:szCs w:val="28"/>
    </w:rPr>
  </w:style>
  <w:style w:type="paragraph" w:styleId="Heading2">
    <w:name w:val="heading 2"/>
    <w:basedOn w:val="Normal"/>
    <w:next w:val="Normal"/>
    <w:link w:val="Heading2Char"/>
    <w:autoRedefine/>
    <w:unhideWhenUsed/>
    <w:qFormat/>
    <w:rsid w:val="00EC2CE8"/>
    <w:pPr>
      <w:keepNext/>
      <w:keepLines/>
      <w:spacing w:before="40" w:after="120"/>
      <w:outlineLvl w:val="1"/>
    </w:pPr>
    <w:rPr>
      <w:b/>
      <w:bCs/>
      <w:color w:val="5B9BD5"/>
      <w:sz w:val="26"/>
      <w:szCs w:val="26"/>
    </w:rPr>
  </w:style>
  <w:style w:type="paragraph" w:styleId="Heading3">
    <w:name w:val="heading 3"/>
    <w:basedOn w:val="Normal"/>
    <w:next w:val="Normal"/>
    <w:link w:val="Heading3Char"/>
    <w:uiPriority w:val="9"/>
    <w:unhideWhenUsed/>
    <w:qFormat/>
    <w:rsid w:val="00EC2CE8"/>
    <w:pPr>
      <w:keepNext/>
      <w:keepLines/>
      <w:spacing w:before="40" w:after="120"/>
      <w:outlineLvl w:val="2"/>
    </w:pPr>
    <w:rPr>
      <w:rFonts w:eastAsiaTheme="majorEastAsia" w:cstheme="majorBidi"/>
      <w:color w:val="1F3864" w:themeColor="accent1" w:themeShade="80"/>
    </w:rPr>
  </w:style>
  <w:style w:type="paragraph" w:styleId="Heading4">
    <w:name w:val="heading 4"/>
    <w:basedOn w:val="Normal"/>
    <w:next w:val="Normal"/>
    <w:link w:val="Heading4Char"/>
    <w:uiPriority w:val="9"/>
    <w:unhideWhenUsed/>
    <w:qFormat/>
    <w:rsid w:val="007962DE"/>
    <w:pPr>
      <w:keepNext/>
      <w:keepLines/>
      <w:numPr>
        <w:ilvl w:val="3"/>
        <w:numId w:val="1"/>
      </w:numPr>
      <w:spacing w:before="40" w:line="276" w:lineRule="auto"/>
      <w:outlineLvl w:val="3"/>
    </w:pPr>
    <w:rPr>
      <w:rFonts w:asciiTheme="majorHAnsi" w:eastAsiaTheme="majorEastAsia" w:hAnsiTheme="majorHAnsi" w:cstheme="majorBidi"/>
      <w:i/>
      <w:iCs/>
      <w:color w:val="2F5496" w:themeColor="accent1" w:themeShade="BF"/>
      <w:sz w:val="22"/>
      <w:szCs w:val="22"/>
    </w:rPr>
  </w:style>
  <w:style w:type="paragraph" w:styleId="Heading5">
    <w:name w:val="heading 5"/>
    <w:basedOn w:val="Normal"/>
    <w:next w:val="Normal"/>
    <w:link w:val="Heading5Char"/>
    <w:uiPriority w:val="9"/>
    <w:semiHidden/>
    <w:unhideWhenUsed/>
    <w:qFormat/>
    <w:rsid w:val="007962DE"/>
    <w:pPr>
      <w:keepNext/>
      <w:keepLines/>
      <w:numPr>
        <w:ilvl w:val="4"/>
        <w:numId w:val="1"/>
      </w:numPr>
      <w:spacing w:before="40" w:line="276" w:lineRule="auto"/>
      <w:outlineLvl w:val="4"/>
    </w:pPr>
    <w:rPr>
      <w:rFonts w:asciiTheme="majorHAnsi" w:eastAsiaTheme="majorEastAsia" w:hAnsiTheme="majorHAnsi" w:cstheme="majorBidi"/>
      <w:color w:val="2F5496" w:themeColor="accent1" w:themeShade="BF"/>
      <w:sz w:val="22"/>
      <w:szCs w:val="22"/>
    </w:rPr>
  </w:style>
  <w:style w:type="paragraph" w:styleId="Heading6">
    <w:name w:val="heading 6"/>
    <w:basedOn w:val="Normal"/>
    <w:next w:val="Normal"/>
    <w:link w:val="Heading6Char"/>
    <w:uiPriority w:val="9"/>
    <w:semiHidden/>
    <w:unhideWhenUsed/>
    <w:qFormat/>
    <w:rsid w:val="007962DE"/>
    <w:pPr>
      <w:keepNext/>
      <w:keepLines/>
      <w:numPr>
        <w:ilvl w:val="5"/>
        <w:numId w:val="1"/>
      </w:numPr>
      <w:spacing w:before="40" w:line="276" w:lineRule="auto"/>
      <w:outlineLvl w:val="5"/>
    </w:pPr>
    <w:rPr>
      <w:rFonts w:asciiTheme="majorHAnsi" w:eastAsiaTheme="majorEastAsia" w:hAnsiTheme="majorHAnsi" w:cstheme="majorBidi"/>
      <w:color w:val="1F3763" w:themeColor="accent1" w:themeShade="7F"/>
      <w:sz w:val="22"/>
      <w:szCs w:val="22"/>
    </w:rPr>
  </w:style>
  <w:style w:type="paragraph" w:styleId="Heading7">
    <w:name w:val="heading 7"/>
    <w:basedOn w:val="Normal"/>
    <w:next w:val="Normal"/>
    <w:link w:val="Heading7Char"/>
    <w:uiPriority w:val="9"/>
    <w:semiHidden/>
    <w:unhideWhenUsed/>
    <w:qFormat/>
    <w:rsid w:val="007962DE"/>
    <w:pPr>
      <w:keepNext/>
      <w:keepLines/>
      <w:numPr>
        <w:ilvl w:val="6"/>
        <w:numId w:val="1"/>
      </w:numPr>
      <w:spacing w:before="40" w:line="276" w:lineRule="auto"/>
      <w:outlineLvl w:val="6"/>
    </w:pPr>
    <w:rPr>
      <w:rFonts w:asciiTheme="majorHAnsi" w:eastAsiaTheme="majorEastAsia" w:hAnsiTheme="majorHAnsi" w:cstheme="majorBidi"/>
      <w:i/>
      <w:iCs/>
      <w:color w:val="1F3763" w:themeColor="accent1" w:themeShade="7F"/>
      <w:sz w:val="22"/>
      <w:szCs w:val="22"/>
    </w:rPr>
  </w:style>
  <w:style w:type="paragraph" w:styleId="Heading8">
    <w:name w:val="heading 8"/>
    <w:basedOn w:val="Normal"/>
    <w:next w:val="Normal"/>
    <w:link w:val="Heading8Char"/>
    <w:uiPriority w:val="9"/>
    <w:semiHidden/>
    <w:unhideWhenUsed/>
    <w:qFormat/>
    <w:rsid w:val="007962DE"/>
    <w:pPr>
      <w:keepNext/>
      <w:keepLines/>
      <w:numPr>
        <w:ilvl w:val="7"/>
        <w:numId w:val="1"/>
      </w:numPr>
      <w:spacing w:before="40" w:line="276"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962DE"/>
    <w:pPr>
      <w:keepNext/>
      <w:keepLines/>
      <w:numPr>
        <w:ilvl w:val="8"/>
        <w:numId w:val="1"/>
      </w:numPr>
      <w:spacing w:before="40" w:line="276"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C2CE8"/>
    <w:pPr>
      <w:tabs>
        <w:tab w:val="center" w:pos="4320"/>
        <w:tab w:val="right" w:pos="8640"/>
      </w:tabs>
    </w:pPr>
  </w:style>
  <w:style w:type="character" w:customStyle="1" w:styleId="HeaderChar">
    <w:name w:val="Header Char"/>
    <w:basedOn w:val="DefaultParagraphFont"/>
    <w:link w:val="Header"/>
    <w:rsid w:val="007962DE"/>
    <w:rPr>
      <w:rFonts w:ascii="Times New Roman" w:eastAsia="Times New Roman" w:hAnsi="Times New Roman" w:cs="Times New Roman"/>
    </w:rPr>
  </w:style>
  <w:style w:type="paragraph" w:styleId="Footer">
    <w:name w:val="footer"/>
    <w:basedOn w:val="Normal"/>
    <w:link w:val="FooterChar"/>
    <w:rsid w:val="00EC2CE8"/>
    <w:pPr>
      <w:tabs>
        <w:tab w:val="center" w:pos="4680"/>
        <w:tab w:val="right" w:pos="9360"/>
      </w:tabs>
    </w:pPr>
  </w:style>
  <w:style w:type="character" w:customStyle="1" w:styleId="FooterChar">
    <w:name w:val="Footer Char"/>
    <w:basedOn w:val="DefaultParagraphFont"/>
    <w:link w:val="Footer"/>
    <w:rsid w:val="00EC2CE8"/>
    <w:rPr>
      <w:rFonts w:ascii="Times New Roman" w:eastAsia="Times New Roman" w:hAnsi="Times New Roman" w:cs="Times New Roman"/>
    </w:rPr>
  </w:style>
  <w:style w:type="character" w:customStyle="1" w:styleId="Heading1Char">
    <w:name w:val="Heading 1 Char"/>
    <w:basedOn w:val="DefaultParagraphFont"/>
    <w:link w:val="Heading1"/>
    <w:rsid w:val="00EC2CE8"/>
    <w:rPr>
      <w:rFonts w:ascii="Times New Roman" w:eastAsiaTheme="majorEastAsia" w:hAnsi="Times New Roman" w:cstheme="majorBidi"/>
      <w:b/>
      <w:bCs/>
      <w:color w:val="2F5496" w:themeColor="accent1" w:themeShade="BF"/>
      <w:sz w:val="28"/>
      <w:szCs w:val="28"/>
    </w:rPr>
  </w:style>
  <w:style w:type="character" w:customStyle="1" w:styleId="Heading2Char">
    <w:name w:val="Heading 2 Char"/>
    <w:link w:val="Heading2"/>
    <w:rsid w:val="00EC2CE8"/>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EC2CE8"/>
    <w:rPr>
      <w:rFonts w:ascii="Times New Roman" w:eastAsiaTheme="majorEastAsia" w:hAnsi="Times New Roman" w:cstheme="majorBidi"/>
      <w:color w:val="1F3864" w:themeColor="accent1" w:themeShade="80"/>
    </w:rPr>
  </w:style>
  <w:style w:type="character" w:customStyle="1" w:styleId="Heading4Char">
    <w:name w:val="Heading 4 Char"/>
    <w:basedOn w:val="DefaultParagraphFont"/>
    <w:link w:val="Heading4"/>
    <w:uiPriority w:val="9"/>
    <w:rsid w:val="007962DE"/>
    <w:rPr>
      <w:rFonts w:asciiTheme="majorHAnsi" w:eastAsiaTheme="majorEastAsia" w:hAnsiTheme="majorHAnsi" w:cstheme="majorBidi"/>
      <w:i/>
      <w:iCs/>
      <w:color w:val="2F5496" w:themeColor="accent1" w:themeShade="BF"/>
      <w:sz w:val="22"/>
      <w:szCs w:val="22"/>
    </w:rPr>
  </w:style>
  <w:style w:type="character" w:customStyle="1" w:styleId="Heading5Char">
    <w:name w:val="Heading 5 Char"/>
    <w:basedOn w:val="DefaultParagraphFont"/>
    <w:link w:val="Heading5"/>
    <w:uiPriority w:val="9"/>
    <w:semiHidden/>
    <w:rsid w:val="007962DE"/>
    <w:rPr>
      <w:rFonts w:asciiTheme="majorHAnsi" w:eastAsiaTheme="majorEastAsia" w:hAnsiTheme="majorHAnsi" w:cstheme="majorBidi"/>
      <w:color w:val="2F5496" w:themeColor="accent1" w:themeShade="BF"/>
      <w:sz w:val="22"/>
      <w:szCs w:val="22"/>
    </w:rPr>
  </w:style>
  <w:style w:type="character" w:customStyle="1" w:styleId="Heading6Char">
    <w:name w:val="Heading 6 Char"/>
    <w:basedOn w:val="DefaultParagraphFont"/>
    <w:link w:val="Heading6"/>
    <w:uiPriority w:val="9"/>
    <w:semiHidden/>
    <w:rsid w:val="007962DE"/>
    <w:rPr>
      <w:rFonts w:asciiTheme="majorHAnsi" w:eastAsiaTheme="majorEastAsia" w:hAnsiTheme="majorHAnsi" w:cstheme="majorBidi"/>
      <w:color w:val="1F3763" w:themeColor="accent1" w:themeShade="7F"/>
      <w:sz w:val="22"/>
      <w:szCs w:val="22"/>
    </w:rPr>
  </w:style>
  <w:style w:type="character" w:customStyle="1" w:styleId="Heading7Char">
    <w:name w:val="Heading 7 Char"/>
    <w:basedOn w:val="DefaultParagraphFont"/>
    <w:link w:val="Heading7"/>
    <w:uiPriority w:val="9"/>
    <w:semiHidden/>
    <w:rsid w:val="007962DE"/>
    <w:rPr>
      <w:rFonts w:asciiTheme="majorHAnsi" w:eastAsiaTheme="majorEastAsia" w:hAnsiTheme="majorHAnsi" w:cstheme="majorBidi"/>
      <w:i/>
      <w:iCs/>
      <w:color w:val="1F3763" w:themeColor="accent1" w:themeShade="7F"/>
      <w:sz w:val="22"/>
      <w:szCs w:val="22"/>
    </w:rPr>
  </w:style>
  <w:style w:type="character" w:customStyle="1" w:styleId="Heading8Char">
    <w:name w:val="Heading 8 Char"/>
    <w:basedOn w:val="DefaultParagraphFont"/>
    <w:link w:val="Heading8"/>
    <w:uiPriority w:val="9"/>
    <w:semiHidden/>
    <w:rsid w:val="007962D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962DE"/>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autoRedefine/>
    <w:qFormat/>
    <w:rsid w:val="00EC2CE8"/>
    <w:pPr>
      <w:pBdr>
        <w:bottom w:val="single" w:sz="8" w:space="4" w:color="4472C4" w:themeColor="accent1"/>
      </w:pBdr>
      <w:spacing w:after="120"/>
    </w:pPr>
    <w:rPr>
      <w:rFonts w:eastAsiaTheme="majorEastAsia" w:cstheme="majorBidi"/>
      <w:color w:val="1F3864" w:themeColor="accent1" w:themeShade="80"/>
      <w:spacing w:val="5"/>
      <w:kern w:val="28"/>
      <w:sz w:val="52"/>
      <w:szCs w:val="52"/>
    </w:rPr>
  </w:style>
  <w:style w:type="character" w:customStyle="1" w:styleId="TitleChar">
    <w:name w:val="Title Char"/>
    <w:basedOn w:val="DefaultParagraphFont"/>
    <w:link w:val="Title"/>
    <w:rsid w:val="00EC2CE8"/>
    <w:rPr>
      <w:rFonts w:ascii="Times New Roman" w:eastAsiaTheme="majorEastAsia" w:hAnsi="Times New Roman" w:cstheme="majorBidi"/>
      <w:color w:val="1F3864" w:themeColor="accent1" w:themeShade="80"/>
      <w:spacing w:val="5"/>
      <w:kern w:val="28"/>
      <w:sz w:val="52"/>
      <w:szCs w:val="52"/>
    </w:rPr>
  </w:style>
  <w:style w:type="paragraph" w:styleId="ListParagraph">
    <w:name w:val="List Paragraph"/>
    <w:basedOn w:val="Normal"/>
    <w:uiPriority w:val="34"/>
    <w:qFormat/>
    <w:rsid w:val="00EC2CE8"/>
    <w:rPr>
      <w:rFonts w:eastAsia="Calibri"/>
      <w:szCs w:val="22"/>
    </w:rPr>
  </w:style>
  <w:style w:type="character" w:styleId="PageNumber">
    <w:name w:val="page number"/>
    <w:basedOn w:val="DefaultParagraphFont"/>
    <w:rsid w:val="00EC2CE8"/>
  </w:style>
  <w:style w:type="character" w:styleId="Hyperlink">
    <w:name w:val="Hyperlink"/>
    <w:uiPriority w:val="99"/>
    <w:unhideWhenUsed/>
    <w:rsid w:val="00EC2CE8"/>
    <w:rPr>
      <w:color w:val="0000FF"/>
      <w:u w:val="single"/>
    </w:rPr>
  </w:style>
  <w:style w:type="character" w:customStyle="1" w:styleId="apple-converted-space">
    <w:name w:val="apple-converted-space"/>
    <w:basedOn w:val="DefaultParagraphFont"/>
    <w:rsid w:val="00EC2CE8"/>
  </w:style>
  <w:style w:type="paragraph" w:customStyle="1" w:styleId="NumberedList">
    <w:name w:val="Numbered List"/>
    <w:basedOn w:val="Normal"/>
    <w:uiPriority w:val="99"/>
    <w:qFormat/>
    <w:rsid w:val="00EC2CE8"/>
    <w:pPr>
      <w:numPr>
        <w:numId w:val="25"/>
      </w:numPr>
      <w:spacing w:before="120"/>
    </w:pPr>
    <w:rPr>
      <w:rFonts w:eastAsia="Calibri"/>
      <w:szCs w:val="22"/>
    </w:rPr>
  </w:style>
  <w:style w:type="paragraph" w:customStyle="1" w:styleId="ReferenceText">
    <w:name w:val="Reference Text"/>
    <w:basedOn w:val="Normal"/>
    <w:uiPriority w:val="99"/>
    <w:qFormat/>
    <w:rsid w:val="00EC2CE8"/>
    <w:pPr>
      <w:spacing w:before="120"/>
      <w:ind w:left="720" w:hanging="720"/>
    </w:pPr>
    <w:rPr>
      <w:rFonts w:eastAsiaTheme="minorHAnsi" w:cstheme="minorBidi"/>
      <w:szCs w:val="22"/>
    </w:rPr>
  </w:style>
  <w:style w:type="paragraph" w:styleId="BalloonText">
    <w:name w:val="Balloon Text"/>
    <w:basedOn w:val="Normal"/>
    <w:link w:val="BalloonTextChar"/>
    <w:rsid w:val="00EC2CE8"/>
    <w:rPr>
      <w:rFonts w:ascii="Tahoma" w:hAnsi="Tahoma" w:cs="Tahoma"/>
      <w:sz w:val="16"/>
      <w:szCs w:val="16"/>
    </w:rPr>
  </w:style>
  <w:style w:type="character" w:customStyle="1" w:styleId="BalloonTextChar">
    <w:name w:val="Balloon Text Char"/>
    <w:basedOn w:val="DefaultParagraphFont"/>
    <w:link w:val="BalloonText"/>
    <w:rsid w:val="00EC2CE8"/>
    <w:rPr>
      <w:rFonts w:ascii="Tahoma" w:eastAsia="Times New Roman" w:hAnsi="Tahoma" w:cs="Tahoma"/>
      <w:sz w:val="16"/>
      <w:szCs w:val="16"/>
    </w:rPr>
  </w:style>
  <w:style w:type="paragraph" w:customStyle="1" w:styleId="BulletedList">
    <w:name w:val="Bulleted List"/>
    <w:basedOn w:val="Normal"/>
    <w:qFormat/>
    <w:rsid w:val="00EC2CE8"/>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2\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College Word template.dotx</Template>
  <TotalTime>9</TotalTime>
  <Pages>12</Pages>
  <Words>2141</Words>
  <Characters>12209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Van Wallendael</dc:creator>
  <cp:keywords/>
  <dc:description/>
  <cp:lastModifiedBy>Stephanie Palermini</cp:lastModifiedBy>
  <cp:revision>2</cp:revision>
  <dcterms:created xsi:type="dcterms:W3CDTF">2017-07-31T01:18:00Z</dcterms:created>
  <dcterms:modified xsi:type="dcterms:W3CDTF">2017-07-31T01:18:00Z</dcterms:modified>
</cp:coreProperties>
</file>