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00B55" w14:textId="77777777" w:rsidR="007962DE" w:rsidRPr="00E84A54" w:rsidRDefault="007962DE" w:rsidP="00E84A54">
      <w:pPr>
        <w:pStyle w:val="Title"/>
      </w:pPr>
      <w:bookmarkStart w:id="0" w:name="_GoBack"/>
      <w:bookmarkEnd w:id="0"/>
      <w:r w:rsidRPr="008813E1">
        <w:t>Lecture Notes</w:t>
      </w:r>
    </w:p>
    <w:p w14:paraId="5B4F9411" w14:textId="63D9F4B1" w:rsidR="007962DE" w:rsidRPr="003C205B" w:rsidRDefault="007962DE" w:rsidP="004860E2">
      <w:pPr>
        <w:pStyle w:val="Heading1"/>
        <w:spacing w:line="360" w:lineRule="auto"/>
      </w:pPr>
      <w:r w:rsidRPr="003C205B">
        <w:t xml:space="preserve">Chapter </w:t>
      </w:r>
      <w:r w:rsidR="00CF4BA5" w:rsidRPr="003C205B">
        <w:t>1</w:t>
      </w:r>
      <w:r w:rsidR="00E84A54">
        <w:t xml:space="preserve">: </w:t>
      </w:r>
      <w:r w:rsidR="00E84A54" w:rsidRPr="008749F3">
        <w:rPr>
          <w:rFonts w:cs="Times New Roman"/>
        </w:rPr>
        <w:t>Cognitive Psychology: History, Methods, and Paradigms</w:t>
      </w:r>
    </w:p>
    <w:p w14:paraId="16F0485D" w14:textId="6EDFB643" w:rsidR="007962DE" w:rsidRPr="003C205B" w:rsidRDefault="007962DE" w:rsidP="004860E2">
      <w:pPr>
        <w:pStyle w:val="Heading2"/>
        <w:spacing w:line="360" w:lineRule="auto"/>
        <w:rPr>
          <w:szCs w:val="24"/>
        </w:rPr>
      </w:pPr>
      <w:r w:rsidRPr="003C205B">
        <w:rPr>
          <w:szCs w:val="24"/>
        </w:rPr>
        <w:t>Learning Objectives</w:t>
      </w:r>
    </w:p>
    <w:p w14:paraId="1B14D8C0" w14:textId="750A14D3" w:rsidR="007962DE" w:rsidRPr="004860E2" w:rsidRDefault="00CF4BA5" w:rsidP="003C205B">
      <w:pPr>
        <w:pStyle w:val="ListParagraph"/>
        <w:numPr>
          <w:ilvl w:val="0"/>
          <w:numId w:val="37"/>
        </w:numPr>
        <w:spacing w:line="360" w:lineRule="auto"/>
        <w:rPr>
          <w:szCs w:val="24"/>
        </w:rPr>
      </w:pPr>
      <w:r w:rsidRPr="004860E2">
        <w:rPr>
          <w:szCs w:val="24"/>
        </w:rPr>
        <w:t>Identify examples of cognitive activity that occur in everyday life</w:t>
      </w:r>
    </w:p>
    <w:p w14:paraId="09CC03BD" w14:textId="1ECDD8D1" w:rsidR="007962DE" w:rsidRPr="004860E2" w:rsidRDefault="00CF4BA5" w:rsidP="003C205B">
      <w:pPr>
        <w:pStyle w:val="ListParagraph"/>
        <w:numPr>
          <w:ilvl w:val="0"/>
          <w:numId w:val="37"/>
        </w:numPr>
        <w:spacing w:line="360" w:lineRule="auto"/>
        <w:rPr>
          <w:szCs w:val="24"/>
        </w:rPr>
      </w:pPr>
      <w:r w:rsidRPr="004860E2">
        <w:rPr>
          <w:szCs w:val="24"/>
        </w:rPr>
        <w:t>Describe the various schools of psychology as their history relates to cognitive psychology</w:t>
      </w:r>
    </w:p>
    <w:p w14:paraId="72B80FCC" w14:textId="5A038EA2" w:rsidR="007962DE" w:rsidRPr="004860E2" w:rsidRDefault="00CF4BA5" w:rsidP="003C205B">
      <w:pPr>
        <w:pStyle w:val="ListParagraph"/>
        <w:numPr>
          <w:ilvl w:val="0"/>
          <w:numId w:val="37"/>
        </w:numPr>
        <w:spacing w:line="360" w:lineRule="auto"/>
        <w:rPr>
          <w:szCs w:val="24"/>
        </w:rPr>
      </w:pPr>
      <w:r w:rsidRPr="004860E2">
        <w:rPr>
          <w:szCs w:val="24"/>
        </w:rPr>
        <w:t>Summarize the major research designs used in cognitive psychology</w:t>
      </w:r>
    </w:p>
    <w:p w14:paraId="1A42F069" w14:textId="5583CC58" w:rsidR="007962DE" w:rsidRPr="004860E2" w:rsidRDefault="00CF4BA5" w:rsidP="003C205B">
      <w:pPr>
        <w:pStyle w:val="ListParagraph"/>
        <w:numPr>
          <w:ilvl w:val="0"/>
          <w:numId w:val="37"/>
        </w:numPr>
        <w:spacing w:line="360" w:lineRule="auto"/>
        <w:rPr>
          <w:szCs w:val="24"/>
        </w:rPr>
      </w:pPr>
      <w:r w:rsidRPr="004860E2">
        <w:rPr>
          <w:szCs w:val="24"/>
        </w:rPr>
        <w:t>Differentiate among the four paradigms of cognitive psychology</w:t>
      </w:r>
    </w:p>
    <w:p w14:paraId="150DA3D2" w14:textId="77777777" w:rsidR="007962DE" w:rsidRPr="004860E2" w:rsidRDefault="007962DE" w:rsidP="004860E2">
      <w:pPr>
        <w:spacing w:line="360" w:lineRule="auto"/>
      </w:pPr>
    </w:p>
    <w:p w14:paraId="3E676D97" w14:textId="17602360" w:rsidR="007962DE" w:rsidRPr="003C205B" w:rsidRDefault="007962DE" w:rsidP="003C205B">
      <w:pPr>
        <w:pStyle w:val="Heading2"/>
        <w:rPr>
          <w:rFonts w:eastAsiaTheme="majorEastAsia"/>
          <w:b w:val="0"/>
        </w:rPr>
      </w:pPr>
      <w:r w:rsidRPr="003C205B">
        <w:rPr>
          <w:rFonts w:eastAsiaTheme="majorEastAsia"/>
        </w:rPr>
        <w:t>Outline</w:t>
      </w:r>
    </w:p>
    <w:p w14:paraId="6A3BB52B" w14:textId="5E39D73D" w:rsidR="009C15D6" w:rsidRPr="004860E2" w:rsidRDefault="004860E2" w:rsidP="003C205B">
      <w:pPr>
        <w:pStyle w:val="ListParagraph"/>
        <w:spacing w:after="200" w:line="360" w:lineRule="auto"/>
        <w:ind w:left="720" w:hanging="720"/>
        <w:contextualSpacing w:val="0"/>
        <w:rPr>
          <w:szCs w:val="24"/>
        </w:rPr>
      </w:pPr>
      <w:r w:rsidRPr="004860E2">
        <w:rPr>
          <w:b/>
          <w:szCs w:val="24"/>
        </w:rPr>
        <w:t>I.</w:t>
      </w:r>
      <w:r w:rsidRPr="004860E2">
        <w:rPr>
          <w:b/>
          <w:szCs w:val="24"/>
        </w:rPr>
        <w:tab/>
      </w:r>
      <w:r w:rsidR="003B182E" w:rsidRPr="004860E2">
        <w:rPr>
          <w:szCs w:val="24"/>
        </w:rPr>
        <w:t>Setting the Stage</w:t>
      </w:r>
    </w:p>
    <w:p w14:paraId="0FA221F8" w14:textId="501EADAA" w:rsidR="007962DE" w:rsidRPr="004860E2" w:rsidRDefault="004860E2" w:rsidP="003C205B">
      <w:pPr>
        <w:pStyle w:val="ListParagraph"/>
        <w:spacing w:line="360" w:lineRule="auto"/>
        <w:ind w:left="1440" w:hanging="720"/>
        <w:contextualSpacing w:val="0"/>
        <w:rPr>
          <w:szCs w:val="24"/>
        </w:rPr>
      </w:pPr>
      <w:r w:rsidRPr="004860E2">
        <w:rPr>
          <w:b/>
          <w:szCs w:val="24"/>
        </w:rPr>
        <w:t>A.</w:t>
      </w:r>
      <w:r w:rsidRPr="004860E2">
        <w:rPr>
          <w:b/>
          <w:szCs w:val="24"/>
        </w:rPr>
        <w:tab/>
      </w:r>
      <w:r w:rsidR="00CF4BA5" w:rsidRPr="004860E2">
        <w:rPr>
          <w:szCs w:val="24"/>
        </w:rPr>
        <w:t>Cognitive psychology is the branch of psychology that is concerned with how people acquire, store, transform, use, and communicate information.</w:t>
      </w:r>
    </w:p>
    <w:p w14:paraId="59FDD76C" w14:textId="731A398C" w:rsidR="007962DE" w:rsidRPr="004860E2" w:rsidRDefault="004860E2" w:rsidP="003C205B">
      <w:pPr>
        <w:pStyle w:val="ListParagraph"/>
        <w:spacing w:line="360" w:lineRule="auto"/>
        <w:ind w:left="2160" w:hanging="720"/>
        <w:contextualSpacing w:val="0"/>
        <w:rPr>
          <w:b/>
          <w:szCs w:val="24"/>
        </w:rPr>
      </w:pPr>
      <w:r w:rsidRPr="004860E2">
        <w:rPr>
          <w:b/>
          <w:szCs w:val="24"/>
        </w:rPr>
        <w:t>1.</w:t>
      </w:r>
      <w:r w:rsidRPr="004860E2">
        <w:rPr>
          <w:b/>
          <w:szCs w:val="24"/>
        </w:rPr>
        <w:tab/>
      </w:r>
      <w:r w:rsidR="00CF4BA5" w:rsidRPr="004860E2">
        <w:rPr>
          <w:b/>
          <w:szCs w:val="24"/>
        </w:rPr>
        <w:t>Attention</w:t>
      </w:r>
      <w:r w:rsidR="00CF4BA5" w:rsidRPr="004860E2">
        <w:rPr>
          <w:szCs w:val="24"/>
        </w:rPr>
        <w:t xml:space="preserve"> involves mentally focusing on a stimulus.</w:t>
      </w:r>
    </w:p>
    <w:p w14:paraId="7A3E2A24" w14:textId="05002F10" w:rsidR="007962DE" w:rsidRPr="004860E2" w:rsidRDefault="004860E2" w:rsidP="003C205B">
      <w:pPr>
        <w:pStyle w:val="ListParagraph"/>
        <w:spacing w:line="360" w:lineRule="auto"/>
        <w:ind w:left="2160" w:hanging="720"/>
        <w:contextualSpacing w:val="0"/>
        <w:rPr>
          <w:b/>
          <w:szCs w:val="24"/>
        </w:rPr>
      </w:pPr>
      <w:r w:rsidRPr="004860E2">
        <w:rPr>
          <w:b/>
          <w:szCs w:val="24"/>
        </w:rPr>
        <w:t>2.</w:t>
      </w:r>
      <w:r w:rsidRPr="004860E2">
        <w:rPr>
          <w:b/>
          <w:szCs w:val="24"/>
        </w:rPr>
        <w:tab/>
      </w:r>
      <w:r w:rsidR="00CF4BA5" w:rsidRPr="004860E2">
        <w:rPr>
          <w:b/>
          <w:szCs w:val="24"/>
        </w:rPr>
        <w:t>Perception</w:t>
      </w:r>
      <w:r w:rsidR="00CF4BA5" w:rsidRPr="004860E2">
        <w:rPr>
          <w:szCs w:val="24"/>
        </w:rPr>
        <w:t xml:space="preserve"> involves interpreting sensory information to yield meaning.</w:t>
      </w:r>
    </w:p>
    <w:p w14:paraId="7ED217AB" w14:textId="4D851194" w:rsidR="00CF4BA5" w:rsidRPr="004860E2" w:rsidRDefault="004860E2" w:rsidP="003C205B">
      <w:pPr>
        <w:pStyle w:val="ListParagraph"/>
        <w:spacing w:line="360" w:lineRule="auto"/>
        <w:ind w:left="2160" w:hanging="720"/>
        <w:contextualSpacing w:val="0"/>
        <w:rPr>
          <w:b/>
          <w:szCs w:val="24"/>
        </w:rPr>
      </w:pPr>
      <w:r w:rsidRPr="004860E2">
        <w:rPr>
          <w:b/>
          <w:szCs w:val="24"/>
        </w:rPr>
        <w:t>3.</w:t>
      </w:r>
      <w:r w:rsidRPr="004860E2">
        <w:rPr>
          <w:b/>
          <w:szCs w:val="24"/>
        </w:rPr>
        <w:tab/>
      </w:r>
      <w:r w:rsidR="00CF4BA5" w:rsidRPr="004860E2">
        <w:rPr>
          <w:b/>
          <w:szCs w:val="24"/>
        </w:rPr>
        <w:t>Pattern recognition</w:t>
      </w:r>
      <w:r w:rsidR="00CF4BA5" w:rsidRPr="004860E2">
        <w:rPr>
          <w:szCs w:val="24"/>
        </w:rPr>
        <w:t xml:space="preserve"> involves classifying a stimulus into a category.</w:t>
      </w:r>
    </w:p>
    <w:p w14:paraId="6BE99681" w14:textId="2804718E" w:rsidR="00CF4BA5" w:rsidRPr="004860E2" w:rsidRDefault="004860E2" w:rsidP="003C205B">
      <w:pPr>
        <w:pStyle w:val="ListParagraph"/>
        <w:spacing w:line="360" w:lineRule="auto"/>
        <w:ind w:left="2160" w:hanging="720"/>
        <w:contextualSpacing w:val="0"/>
        <w:rPr>
          <w:b/>
          <w:szCs w:val="24"/>
        </w:rPr>
      </w:pPr>
      <w:r w:rsidRPr="004860E2">
        <w:rPr>
          <w:b/>
          <w:szCs w:val="24"/>
        </w:rPr>
        <w:t>4.</w:t>
      </w:r>
      <w:r w:rsidRPr="004860E2">
        <w:rPr>
          <w:b/>
          <w:szCs w:val="24"/>
        </w:rPr>
        <w:tab/>
      </w:r>
      <w:r w:rsidR="00CF4BA5" w:rsidRPr="004860E2">
        <w:rPr>
          <w:b/>
          <w:szCs w:val="24"/>
        </w:rPr>
        <w:t>Memory</w:t>
      </w:r>
      <w:r w:rsidR="00CF4BA5" w:rsidRPr="004860E2">
        <w:rPr>
          <w:szCs w:val="24"/>
        </w:rPr>
        <w:t xml:space="preserve"> involves storing and retrieving information.</w:t>
      </w:r>
    </w:p>
    <w:p w14:paraId="5D29BB7A" w14:textId="6C03364B" w:rsidR="00CF4BA5" w:rsidRPr="004860E2" w:rsidRDefault="004860E2" w:rsidP="003C205B">
      <w:pPr>
        <w:pStyle w:val="ListParagraph"/>
        <w:spacing w:line="360" w:lineRule="auto"/>
        <w:ind w:left="2160" w:hanging="720"/>
        <w:contextualSpacing w:val="0"/>
        <w:rPr>
          <w:b/>
          <w:szCs w:val="24"/>
        </w:rPr>
      </w:pPr>
      <w:r w:rsidRPr="004860E2">
        <w:rPr>
          <w:b/>
          <w:szCs w:val="24"/>
        </w:rPr>
        <w:t>5.</w:t>
      </w:r>
      <w:r w:rsidRPr="004860E2">
        <w:rPr>
          <w:b/>
          <w:szCs w:val="24"/>
        </w:rPr>
        <w:tab/>
      </w:r>
      <w:r w:rsidR="00CF4BA5" w:rsidRPr="004860E2">
        <w:rPr>
          <w:szCs w:val="24"/>
        </w:rPr>
        <w:t xml:space="preserve">Other cognitive processes include </w:t>
      </w:r>
      <w:r w:rsidR="00CF4BA5" w:rsidRPr="004860E2">
        <w:rPr>
          <w:b/>
          <w:szCs w:val="24"/>
        </w:rPr>
        <w:t xml:space="preserve">reasoning, problem solving, </w:t>
      </w:r>
      <w:r w:rsidR="00CF4BA5" w:rsidRPr="004860E2">
        <w:rPr>
          <w:szCs w:val="24"/>
        </w:rPr>
        <w:t xml:space="preserve">and </w:t>
      </w:r>
      <w:r w:rsidR="00CF4BA5" w:rsidRPr="004860E2">
        <w:rPr>
          <w:b/>
          <w:szCs w:val="24"/>
        </w:rPr>
        <w:t>decision</w:t>
      </w:r>
      <w:r w:rsidR="003914B3" w:rsidRPr="003C205B">
        <w:rPr>
          <w:szCs w:val="24"/>
        </w:rPr>
        <w:t>-</w:t>
      </w:r>
      <w:r w:rsidR="00CF4BA5" w:rsidRPr="004860E2">
        <w:rPr>
          <w:b/>
          <w:szCs w:val="24"/>
        </w:rPr>
        <w:t>making.</w:t>
      </w:r>
    </w:p>
    <w:p w14:paraId="3DE39419" w14:textId="11AE6604" w:rsidR="007962DE" w:rsidRPr="004860E2" w:rsidRDefault="004860E2" w:rsidP="003C205B">
      <w:pPr>
        <w:pStyle w:val="ListParagraph"/>
        <w:spacing w:before="120" w:after="200" w:line="360" w:lineRule="auto"/>
        <w:ind w:left="1440" w:hanging="720"/>
        <w:contextualSpacing w:val="0"/>
        <w:rPr>
          <w:szCs w:val="24"/>
        </w:rPr>
      </w:pPr>
      <w:r w:rsidRPr="004860E2">
        <w:rPr>
          <w:b/>
          <w:szCs w:val="24"/>
        </w:rPr>
        <w:t>B.</w:t>
      </w:r>
      <w:r w:rsidRPr="004860E2">
        <w:rPr>
          <w:b/>
          <w:szCs w:val="24"/>
        </w:rPr>
        <w:tab/>
      </w:r>
      <w:r w:rsidR="00CF4BA5" w:rsidRPr="004860E2">
        <w:rPr>
          <w:szCs w:val="24"/>
        </w:rPr>
        <w:t>A central problem of studying cognition is how to study it with sufficient experimental rigor to draw firm conclusions.</w:t>
      </w:r>
    </w:p>
    <w:p w14:paraId="5EB56802" w14:textId="4959B62B" w:rsidR="007962DE" w:rsidRPr="004860E2" w:rsidRDefault="004860E2" w:rsidP="003C205B">
      <w:pPr>
        <w:pStyle w:val="ListParagraph"/>
        <w:spacing w:before="120" w:after="200" w:line="360" w:lineRule="auto"/>
        <w:ind w:left="1440" w:hanging="720"/>
        <w:contextualSpacing w:val="0"/>
        <w:rPr>
          <w:szCs w:val="24"/>
        </w:rPr>
      </w:pPr>
      <w:r w:rsidRPr="004860E2">
        <w:rPr>
          <w:b/>
          <w:szCs w:val="24"/>
        </w:rPr>
        <w:t>C.</w:t>
      </w:r>
      <w:r w:rsidRPr="004860E2">
        <w:rPr>
          <w:b/>
          <w:szCs w:val="24"/>
        </w:rPr>
        <w:tab/>
      </w:r>
      <w:r w:rsidR="00CF4BA5" w:rsidRPr="004860E2">
        <w:rPr>
          <w:szCs w:val="24"/>
        </w:rPr>
        <w:t>Yet, a key challenge is to make sure that laboratory tasks preserve the essential workings of the process under study in the “real world.”</w:t>
      </w:r>
    </w:p>
    <w:p w14:paraId="70640843" w14:textId="32E9AB34" w:rsidR="007962DE" w:rsidRPr="004860E2" w:rsidRDefault="004860E2" w:rsidP="003C205B">
      <w:pPr>
        <w:pStyle w:val="ListParagraph"/>
        <w:spacing w:before="120" w:after="200" w:line="360" w:lineRule="auto"/>
        <w:ind w:left="720" w:hanging="720"/>
        <w:contextualSpacing w:val="0"/>
        <w:rPr>
          <w:szCs w:val="24"/>
        </w:rPr>
      </w:pPr>
      <w:r w:rsidRPr="004860E2">
        <w:rPr>
          <w:b/>
          <w:szCs w:val="24"/>
        </w:rPr>
        <w:t>II.</w:t>
      </w:r>
      <w:r w:rsidRPr="004860E2">
        <w:rPr>
          <w:b/>
          <w:szCs w:val="24"/>
        </w:rPr>
        <w:tab/>
      </w:r>
      <w:r w:rsidR="004435E3" w:rsidRPr="004860E2">
        <w:rPr>
          <w:szCs w:val="24"/>
        </w:rPr>
        <w:t>Influences on the Study of Cognition</w:t>
      </w:r>
    </w:p>
    <w:p w14:paraId="4BBA5819" w14:textId="3D02E3CB" w:rsidR="004435E3" w:rsidRPr="004860E2" w:rsidRDefault="004860E2" w:rsidP="003C205B">
      <w:pPr>
        <w:pStyle w:val="ListParagraph"/>
        <w:spacing w:before="120" w:line="360" w:lineRule="auto"/>
        <w:ind w:left="1440" w:hanging="720"/>
        <w:contextualSpacing w:val="0"/>
        <w:rPr>
          <w:szCs w:val="24"/>
        </w:rPr>
      </w:pPr>
      <w:r w:rsidRPr="004860E2">
        <w:rPr>
          <w:b/>
          <w:szCs w:val="24"/>
        </w:rPr>
        <w:lastRenderedPageBreak/>
        <w:t>A.</w:t>
      </w:r>
      <w:r w:rsidRPr="004860E2">
        <w:rPr>
          <w:b/>
          <w:szCs w:val="24"/>
        </w:rPr>
        <w:tab/>
      </w:r>
      <w:r w:rsidR="004435E3" w:rsidRPr="004860E2">
        <w:rPr>
          <w:szCs w:val="24"/>
        </w:rPr>
        <w:t>Ideas about mental abilities date back to at least the Greek philosophers Aristotle and Plato.</w:t>
      </w:r>
    </w:p>
    <w:p w14:paraId="1916C800" w14:textId="5D5C67B1" w:rsidR="004435E3" w:rsidRPr="004860E2" w:rsidRDefault="004860E2" w:rsidP="003C205B">
      <w:pPr>
        <w:pStyle w:val="ListParagraph"/>
        <w:spacing w:line="360" w:lineRule="auto"/>
        <w:ind w:left="2160" w:hanging="720"/>
        <w:contextualSpacing w:val="0"/>
        <w:rPr>
          <w:szCs w:val="24"/>
        </w:rPr>
      </w:pPr>
      <w:r w:rsidRPr="004860E2">
        <w:rPr>
          <w:b/>
          <w:szCs w:val="24"/>
        </w:rPr>
        <w:t>1.</w:t>
      </w:r>
      <w:r w:rsidRPr="004860E2">
        <w:rPr>
          <w:b/>
          <w:szCs w:val="24"/>
        </w:rPr>
        <w:tab/>
      </w:r>
      <w:r w:rsidR="004435E3" w:rsidRPr="004860E2">
        <w:rPr>
          <w:b/>
          <w:szCs w:val="24"/>
        </w:rPr>
        <w:t>Empiricism</w:t>
      </w:r>
      <w:r w:rsidR="004435E3" w:rsidRPr="004860E2">
        <w:rPr>
          <w:szCs w:val="24"/>
        </w:rPr>
        <w:t xml:space="preserve"> comes from Aristotle’s position that knowledge comes from an individual’s own experience.</w:t>
      </w:r>
    </w:p>
    <w:p w14:paraId="3FFEADBF" w14:textId="27F42C83" w:rsidR="004435E3" w:rsidRPr="004860E2" w:rsidRDefault="004860E2" w:rsidP="003C205B">
      <w:pPr>
        <w:pStyle w:val="ListParagraph"/>
        <w:spacing w:line="360" w:lineRule="auto"/>
        <w:ind w:left="2880" w:hanging="720"/>
        <w:contextualSpacing w:val="0"/>
        <w:rPr>
          <w:szCs w:val="24"/>
        </w:rPr>
      </w:pPr>
      <w:r w:rsidRPr="004860E2">
        <w:rPr>
          <w:b/>
          <w:szCs w:val="24"/>
        </w:rPr>
        <w:t>a)</w:t>
      </w:r>
      <w:r w:rsidRPr="004860E2">
        <w:rPr>
          <w:b/>
          <w:szCs w:val="24"/>
        </w:rPr>
        <w:tab/>
      </w:r>
      <w:r w:rsidR="004435E3" w:rsidRPr="004860E2">
        <w:rPr>
          <w:szCs w:val="24"/>
        </w:rPr>
        <w:t xml:space="preserve">Learning takes place through the </w:t>
      </w:r>
      <w:r w:rsidR="004435E3" w:rsidRPr="004860E2">
        <w:rPr>
          <w:b/>
          <w:szCs w:val="24"/>
        </w:rPr>
        <w:t>mental association</w:t>
      </w:r>
      <w:r w:rsidR="004435E3" w:rsidRPr="004860E2">
        <w:rPr>
          <w:szCs w:val="24"/>
        </w:rPr>
        <w:t xml:space="preserve"> of two ideas.</w:t>
      </w:r>
    </w:p>
    <w:p w14:paraId="0A9FA9D4" w14:textId="76369B63" w:rsidR="004435E3" w:rsidRPr="004860E2" w:rsidRDefault="004860E2" w:rsidP="003C205B">
      <w:pPr>
        <w:pStyle w:val="ListParagraph"/>
        <w:spacing w:line="360" w:lineRule="auto"/>
        <w:ind w:left="2880" w:hanging="720"/>
        <w:contextualSpacing w:val="0"/>
        <w:rPr>
          <w:szCs w:val="24"/>
        </w:rPr>
      </w:pPr>
      <w:r w:rsidRPr="004860E2">
        <w:rPr>
          <w:b/>
          <w:szCs w:val="24"/>
        </w:rPr>
        <w:t>b)</w:t>
      </w:r>
      <w:r w:rsidRPr="004860E2">
        <w:rPr>
          <w:b/>
          <w:szCs w:val="24"/>
        </w:rPr>
        <w:tab/>
      </w:r>
      <w:r w:rsidR="004435E3" w:rsidRPr="004860E2">
        <w:rPr>
          <w:szCs w:val="24"/>
        </w:rPr>
        <w:t>Philosophers such as Locke argued that two ideas could be associated simply through occurring at the same time, thus giving the environment a powerful role in determining a person’s abilities.</w:t>
      </w:r>
    </w:p>
    <w:p w14:paraId="4886AE87" w14:textId="0DE3C62E" w:rsidR="00F433C8" w:rsidRPr="004860E2" w:rsidRDefault="004860E2" w:rsidP="003C205B">
      <w:pPr>
        <w:pStyle w:val="ListParagraph"/>
        <w:spacing w:line="360" w:lineRule="auto"/>
        <w:ind w:left="2160" w:hanging="720"/>
        <w:contextualSpacing w:val="0"/>
        <w:rPr>
          <w:szCs w:val="24"/>
        </w:rPr>
      </w:pPr>
      <w:r w:rsidRPr="004860E2">
        <w:rPr>
          <w:b/>
          <w:szCs w:val="24"/>
        </w:rPr>
        <w:t>2.</w:t>
      </w:r>
      <w:r w:rsidRPr="004860E2">
        <w:rPr>
          <w:b/>
          <w:szCs w:val="24"/>
        </w:rPr>
        <w:tab/>
      </w:r>
      <w:r w:rsidR="00F433C8" w:rsidRPr="004860E2">
        <w:rPr>
          <w:b/>
          <w:szCs w:val="24"/>
        </w:rPr>
        <w:t>Nativism</w:t>
      </w:r>
      <w:r w:rsidR="00F433C8" w:rsidRPr="004860E2">
        <w:rPr>
          <w:szCs w:val="24"/>
        </w:rPr>
        <w:t xml:space="preserve"> comes from Plato’s position emphasizing the role of native (biologically endowed) capacities and tendencies.</w:t>
      </w:r>
    </w:p>
    <w:p w14:paraId="2CFBC85C" w14:textId="5246D41B" w:rsidR="00F433C8" w:rsidRPr="004860E2" w:rsidRDefault="004860E2" w:rsidP="003C205B">
      <w:pPr>
        <w:pStyle w:val="ListParagraph"/>
        <w:spacing w:before="200" w:line="360" w:lineRule="auto"/>
        <w:ind w:left="1440" w:hanging="720"/>
        <w:contextualSpacing w:val="0"/>
        <w:rPr>
          <w:szCs w:val="24"/>
        </w:rPr>
      </w:pPr>
      <w:r w:rsidRPr="004860E2">
        <w:rPr>
          <w:b/>
          <w:szCs w:val="24"/>
        </w:rPr>
        <w:t>B.</w:t>
      </w:r>
      <w:r w:rsidRPr="004860E2">
        <w:rPr>
          <w:b/>
          <w:szCs w:val="24"/>
        </w:rPr>
        <w:tab/>
      </w:r>
      <w:r w:rsidR="00F433C8" w:rsidRPr="004860E2">
        <w:rPr>
          <w:b/>
          <w:szCs w:val="24"/>
        </w:rPr>
        <w:t>Structuralism</w:t>
      </w:r>
      <w:r w:rsidR="00F433C8" w:rsidRPr="004860E2">
        <w:rPr>
          <w:szCs w:val="24"/>
        </w:rPr>
        <w:t xml:space="preserve"> was the first formal approach to psychology and emphasized the attempt to determine the underlying structure of our consciousness.</w:t>
      </w:r>
    </w:p>
    <w:p w14:paraId="076FA863" w14:textId="6F2B19B0" w:rsidR="00F433C8" w:rsidRPr="004860E2" w:rsidRDefault="004860E2" w:rsidP="003C205B">
      <w:pPr>
        <w:pStyle w:val="ListParagraph"/>
        <w:spacing w:line="360" w:lineRule="auto"/>
        <w:ind w:left="2160" w:hanging="720"/>
        <w:contextualSpacing w:val="0"/>
        <w:rPr>
          <w:szCs w:val="24"/>
        </w:rPr>
      </w:pPr>
      <w:r w:rsidRPr="004860E2">
        <w:rPr>
          <w:b/>
          <w:szCs w:val="24"/>
        </w:rPr>
        <w:t>1.</w:t>
      </w:r>
      <w:r w:rsidRPr="004860E2">
        <w:rPr>
          <w:b/>
          <w:szCs w:val="24"/>
        </w:rPr>
        <w:tab/>
      </w:r>
      <w:r w:rsidR="00D65CE7" w:rsidRPr="004860E2">
        <w:rPr>
          <w:color w:val="000000" w:themeColor="text1"/>
          <w:szCs w:val="24"/>
        </w:rPr>
        <w:t>Wilhelm Wundt developed the first psychology laboratory in 1897 to identify the “mental elements,” much like a chemistry periodic table.</w:t>
      </w:r>
    </w:p>
    <w:p w14:paraId="08B26685" w14:textId="13B70442" w:rsidR="00D65CE7" w:rsidRPr="004860E2" w:rsidRDefault="004860E2" w:rsidP="003C205B">
      <w:pPr>
        <w:pStyle w:val="ListParagraph"/>
        <w:spacing w:line="360" w:lineRule="auto"/>
        <w:ind w:left="2160" w:hanging="720"/>
        <w:contextualSpacing w:val="0"/>
        <w:rPr>
          <w:szCs w:val="24"/>
        </w:rPr>
      </w:pPr>
      <w:r w:rsidRPr="004860E2">
        <w:rPr>
          <w:b/>
          <w:szCs w:val="24"/>
        </w:rPr>
        <w:t>2.</w:t>
      </w:r>
      <w:r w:rsidRPr="004860E2">
        <w:rPr>
          <w:b/>
          <w:szCs w:val="24"/>
        </w:rPr>
        <w:tab/>
      </w:r>
      <w:r w:rsidR="00D65CE7" w:rsidRPr="004860E2">
        <w:rPr>
          <w:color w:val="000000" w:themeColor="text1"/>
          <w:szCs w:val="24"/>
        </w:rPr>
        <w:t xml:space="preserve">Wundt used the technique of </w:t>
      </w:r>
      <w:r w:rsidR="00D65CE7" w:rsidRPr="004860E2">
        <w:rPr>
          <w:b/>
          <w:color w:val="000000" w:themeColor="text1"/>
          <w:szCs w:val="24"/>
        </w:rPr>
        <w:t>introspection</w:t>
      </w:r>
      <w:r w:rsidR="00D65CE7" w:rsidRPr="004860E2">
        <w:rPr>
          <w:color w:val="000000" w:themeColor="text1"/>
          <w:szCs w:val="24"/>
        </w:rPr>
        <w:t xml:space="preserve"> to describe conscious experiences in terms of their raw, sensory materials: mode, quality, intensity, and duration.</w:t>
      </w:r>
    </w:p>
    <w:p w14:paraId="0C3AF671" w14:textId="75748FA1" w:rsidR="00D65CE7" w:rsidRPr="004860E2" w:rsidRDefault="004860E2" w:rsidP="003C205B">
      <w:pPr>
        <w:pStyle w:val="ListParagraph"/>
        <w:spacing w:before="200" w:line="360" w:lineRule="auto"/>
        <w:ind w:left="1440" w:hanging="720"/>
        <w:contextualSpacing w:val="0"/>
        <w:rPr>
          <w:szCs w:val="24"/>
        </w:rPr>
      </w:pPr>
      <w:r w:rsidRPr="004860E2">
        <w:rPr>
          <w:b/>
          <w:szCs w:val="24"/>
        </w:rPr>
        <w:t>C.</w:t>
      </w:r>
      <w:r w:rsidRPr="004860E2">
        <w:rPr>
          <w:b/>
          <w:szCs w:val="24"/>
        </w:rPr>
        <w:tab/>
      </w:r>
      <w:r w:rsidR="0071313C" w:rsidRPr="004860E2">
        <w:rPr>
          <w:color w:val="000000" w:themeColor="text1"/>
          <w:szCs w:val="24"/>
        </w:rPr>
        <w:t>In America, William James founded the approach known as functionalism, which focused more on the purposes of mental operations.</w:t>
      </w:r>
    </w:p>
    <w:p w14:paraId="36C4146A" w14:textId="52B7EFBA" w:rsidR="0071313C" w:rsidRPr="004860E2" w:rsidRDefault="004860E2" w:rsidP="003C205B">
      <w:pPr>
        <w:pStyle w:val="ListParagraph"/>
        <w:spacing w:line="360" w:lineRule="auto"/>
        <w:ind w:left="2160" w:hanging="720"/>
        <w:contextualSpacing w:val="0"/>
        <w:rPr>
          <w:szCs w:val="24"/>
        </w:rPr>
      </w:pPr>
      <w:r w:rsidRPr="004860E2">
        <w:rPr>
          <w:b/>
          <w:szCs w:val="24"/>
        </w:rPr>
        <w:t>1.</w:t>
      </w:r>
      <w:r w:rsidRPr="004860E2">
        <w:rPr>
          <w:b/>
          <w:szCs w:val="24"/>
        </w:rPr>
        <w:tab/>
      </w:r>
      <w:r w:rsidR="0071313C" w:rsidRPr="004860E2">
        <w:rPr>
          <w:color w:val="000000" w:themeColor="text1"/>
          <w:szCs w:val="24"/>
        </w:rPr>
        <w:t>Among other topics, James wrote on the establishment of habits, both good and bad.</w:t>
      </w:r>
    </w:p>
    <w:p w14:paraId="1B4FEAEB" w14:textId="2F0AF724" w:rsidR="0071313C" w:rsidRPr="004860E2" w:rsidRDefault="004860E2" w:rsidP="003C205B">
      <w:pPr>
        <w:pStyle w:val="ListParagraph"/>
        <w:spacing w:line="360" w:lineRule="auto"/>
        <w:ind w:left="2160" w:hanging="720"/>
        <w:contextualSpacing w:val="0"/>
        <w:rPr>
          <w:szCs w:val="24"/>
        </w:rPr>
      </w:pPr>
      <w:r w:rsidRPr="004860E2">
        <w:rPr>
          <w:b/>
          <w:szCs w:val="24"/>
        </w:rPr>
        <w:t>2.</w:t>
      </w:r>
      <w:r w:rsidRPr="004860E2">
        <w:rPr>
          <w:b/>
          <w:szCs w:val="24"/>
        </w:rPr>
        <w:tab/>
      </w:r>
      <w:r w:rsidR="0071313C" w:rsidRPr="004860E2">
        <w:rPr>
          <w:color w:val="000000" w:themeColor="text1"/>
          <w:szCs w:val="24"/>
        </w:rPr>
        <w:t>Functionalism draws on evolutionary theory and the idea of adaptation to one’s environment.</w:t>
      </w:r>
    </w:p>
    <w:p w14:paraId="59ECE428" w14:textId="03BE1A7E" w:rsidR="0071313C" w:rsidRPr="004860E2" w:rsidRDefault="004860E2" w:rsidP="003C205B">
      <w:pPr>
        <w:pStyle w:val="ListParagraph"/>
        <w:spacing w:line="360" w:lineRule="auto"/>
        <w:ind w:left="2160" w:hanging="720"/>
        <w:contextualSpacing w:val="0"/>
        <w:rPr>
          <w:szCs w:val="24"/>
        </w:rPr>
      </w:pPr>
      <w:r w:rsidRPr="004860E2">
        <w:rPr>
          <w:b/>
          <w:szCs w:val="24"/>
        </w:rPr>
        <w:t>3.</w:t>
      </w:r>
      <w:r w:rsidRPr="004860E2">
        <w:rPr>
          <w:b/>
          <w:szCs w:val="24"/>
        </w:rPr>
        <w:tab/>
      </w:r>
      <w:r w:rsidR="0071313C" w:rsidRPr="004860E2">
        <w:rPr>
          <w:color w:val="000000" w:themeColor="text1"/>
          <w:szCs w:val="24"/>
        </w:rPr>
        <w:t>Functionalists also believed that mental phenomena should be studied in real-world settings rather than in the laboratory.</w:t>
      </w:r>
    </w:p>
    <w:p w14:paraId="69C29077" w14:textId="4AFA69EA" w:rsidR="00226910" w:rsidRPr="004860E2" w:rsidRDefault="004860E2" w:rsidP="003C205B">
      <w:pPr>
        <w:pStyle w:val="ListParagraph"/>
        <w:spacing w:before="200" w:line="360" w:lineRule="auto"/>
        <w:ind w:left="1440" w:hanging="720"/>
        <w:contextualSpacing w:val="0"/>
        <w:rPr>
          <w:szCs w:val="24"/>
        </w:rPr>
      </w:pPr>
      <w:r w:rsidRPr="004860E2">
        <w:rPr>
          <w:b/>
          <w:szCs w:val="24"/>
        </w:rPr>
        <w:t>D.</w:t>
      </w:r>
      <w:r w:rsidRPr="004860E2">
        <w:rPr>
          <w:b/>
          <w:szCs w:val="24"/>
        </w:rPr>
        <w:tab/>
      </w:r>
      <w:r w:rsidR="00226910" w:rsidRPr="004860E2">
        <w:rPr>
          <w:b/>
          <w:szCs w:val="24"/>
        </w:rPr>
        <w:t xml:space="preserve">Behaviorism </w:t>
      </w:r>
      <w:r w:rsidR="00226910" w:rsidRPr="004860E2">
        <w:rPr>
          <w:szCs w:val="24"/>
        </w:rPr>
        <w:t>took root in the 1930s and attempted to explain all psychological phenomena in terms of observable stimuli and responses.</w:t>
      </w:r>
    </w:p>
    <w:p w14:paraId="7BD2740D" w14:textId="378D837F" w:rsidR="00226910" w:rsidRPr="004860E2" w:rsidRDefault="004860E2" w:rsidP="003C205B">
      <w:pPr>
        <w:pStyle w:val="ListParagraph"/>
        <w:spacing w:line="360" w:lineRule="auto"/>
        <w:ind w:left="2160" w:hanging="720"/>
        <w:contextualSpacing w:val="0"/>
        <w:rPr>
          <w:szCs w:val="24"/>
        </w:rPr>
      </w:pPr>
      <w:r w:rsidRPr="004860E2">
        <w:rPr>
          <w:b/>
          <w:szCs w:val="24"/>
        </w:rPr>
        <w:t>1.</w:t>
      </w:r>
      <w:r w:rsidRPr="004860E2">
        <w:rPr>
          <w:b/>
          <w:szCs w:val="24"/>
        </w:rPr>
        <w:tab/>
      </w:r>
      <w:r w:rsidR="009A33FD" w:rsidRPr="004860E2">
        <w:rPr>
          <w:szCs w:val="24"/>
        </w:rPr>
        <w:t>Watson banished all “mental language” from use in Psychology.</w:t>
      </w:r>
    </w:p>
    <w:p w14:paraId="1DDA6E7C" w14:textId="4B2DCFE6" w:rsidR="009A33FD" w:rsidRPr="004860E2" w:rsidRDefault="004860E2" w:rsidP="003C205B">
      <w:pPr>
        <w:pStyle w:val="ListParagraph"/>
        <w:spacing w:line="360" w:lineRule="auto"/>
        <w:ind w:left="2160" w:hanging="720"/>
        <w:contextualSpacing w:val="0"/>
        <w:rPr>
          <w:szCs w:val="24"/>
        </w:rPr>
      </w:pPr>
      <w:r w:rsidRPr="004860E2">
        <w:rPr>
          <w:b/>
          <w:szCs w:val="24"/>
        </w:rPr>
        <w:lastRenderedPageBreak/>
        <w:t>2.</w:t>
      </w:r>
      <w:r w:rsidRPr="004860E2">
        <w:rPr>
          <w:b/>
          <w:szCs w:val="24"/>
        </w:rPr>
        <w:tab/>
      </w:r>
      <w:r w:rsidR="009A33FD" w:rsidRPr="004860E2">
        <w:rPr>
          <w:szCs w:val="24"/>
        </w:rPr>
        <w:t>B. F. Skinner argued that mental events such as images and thoughts were proper objects of study, but that they needed to be treated as any other behavior that is caused by external stimuli.</w:t>
      </w:r>
    </w:p>
    <w:p w14:paraId="63374612" w14:textId="7709B9E7" w:rsidR="009A33FD" w:rsidRPr="004860E2" w:rsidRDefault="004860E2" w:rsidP="003C205B">
      <w:pPr>
        <w:pStyle w:val="ListParagraph"/>
        <w:spacing w:line="360" w:lineRule="auto"/>
        <w:ind w:left="2160" w:hanging="720"/>
        <w:contextualSpacing w:val="0"/>
        <w:rPr>
          <w:szCs w:val="24"/>
        </w:rPr>
      </w:pPr>
      <w:r w:rsidRPr="004860E2">
        <w:rPr>
          <w:b/>
          <w:szCs w:val="24"/>
        </w:rPr>
        <w:t>3.</w:t>
      </w:r>
      <w:r w:rsidRPr="004860E2">
        <w:rPr>
          <w:b/>
          <w:szCs w:val="24"/>
        </w:rPr>
        <w:tab/>
      </w:r>
      <w:r w:rsidR="009A33FD" w:rsidRPr="004860E2">
        <w:rPr>
          <w:szCs w:val="24"/>
        </w:rPr>
        <w:t xml:space="preserve">Other behaviorists, such as Tolman, were willing to hypothesize the existence of </w:t>
      </w:r>
      <w:r w:rsidR="009A33FD" w:rsidRPr="004860E2">
        <w:rPr>
          <w:b/>
          <w:szCs w:val="24"/>
        </w:rPr>
        <w:t xml:space="preserve">mental representation </w:t>
      </w:r>
      <w:r w:rsidR="009A33FD" w:rsidRPr="004860E2">
        <w:rPr>
          <w:szCs w:val="24"/>
        </w:rPr>
        <w:t>such as cognitive maps that could be demonstrated through observation of an animal’s behavior.</w:t>
      </w:r>
    </w:p>
    <w:p w14:paraId="7D42345E" w14:textId="59323AE1" w:rsidR="009A33FD" w:rsidRPr="004860E2" w:rsidRDefault="004860E2" w:rsidP="003C205B">
      <w:pPr>
        <w:pStyle w:val="ListParagraph"/>
        <w:spacing w:before="200" w:line="360" w:lineRule="auto"/>
        <w:ind w:left="1440" w:hanging="720"/>
        <w:contextualSpacing w:val="0"/>
        <w:rPr>
          <w:szCs w:val="24"/>
        </w:rPr>
      </w:pPr>
      <w:r w:rsidRPr="004860E2">
        <w:rPr>
          <w:b/>
          <w:szCs w:val="24"/>
        </w:rPr>
        <w:t>E.</w:t>
      </w:r>
      <w:r w:rsidRPr="004860E2">
        <w:rPr>
          <w:b/>
          <w:szCs w:val="24"/>
        </w:rPr>
        <w:tab/>
      </w:r>
      <w:r w:rsidR="009A33FD" w:rsidRPr="004860E2">
        <w:rPr>
          <w:b/>
          <w:szCs w:val="24"/>
        </w:rPr>
        <w:t xml:space="preserve">Gestalt Psychology </w:t>
      </w:r>
      <w:r w:rsidR="009A33FD" w:rsidRPr="004860E2">
        <w:rPr>
          <w:szCs w:val="24"/>
        </w:rPr>
        <w:t>assumed that psychological phenomena could not be reduced to simple elements, but must be studied as complete wholes.</w:t>
      </w:r>
    </w:p>
    <w:p w14:paraId="17B971D4" w14:textId="73BD995A" w:rsidR="009A33FD" w:rsidRPr="004860E2" w:rsidRDefault="004860E2" w:rsidP="003C205B">
      <w:pPr>
        <w:pStyle w:val="ListParagraph"/>
        <w:spacing w:line="360" w:lineRule="auto"/>
        <w:ind w:left="2160" w:hanging="720"/>
        <w:contextualSpacing w:val="0"/>
        <w:rPr>
          <w:szCs w:val="24"/>
        </w:rPr>
      </w:pPr>
      <w:r w:rsidRPr="004860E2">
        <w:rPr>
          <w:b/>
          <w:szCs w:val="24"/>
        </w:rPr>
        <w:t>1.</w:t>
      </w:r>
      <w:r w:rsidRPr="004860E2">
        <w:rPr>
          <w:b/>
          <w:szCs w:val="24"/>
        </w:rPr>
        <w:tab/>
      </w:r>
      <w:r w:rsidR="009A33FD" w:rsidRPr="004860E2">
        <w:rPr>
          <w:szCs w:val="24"/>
        </w:rPr>
        <w:t>Gestalt psychologists rejected structuralism, functionalism</w:t>
      </w:r>
      <w:r w:rsidR="000C4DDD" w:rsidRPr="004860E2">
        <w:rPr>
          <w:szCs w:val="24"/>
        </w:rPr>
        <w:t>,</w:t>
      </w:r>
      <w:r w:rsidR="009A33FD" w:rsidRPr="004860E2">
        <w:rPr>
          <w:szCs w:val="24"/>
        </w:rPr>
        <w:t xml:space="preserve"> and behaviorism as offering incomplete accounts of cognitive experience.</w:t>
      </w:r>
    </w:p>
    <w:p w14:paraId="6D4EB6BC" w14:textId="0EF37CB3" w:rsidR="009A33FD" w:rsidRPr="004860E2" w:rsidRDefault="004860E2" w:rsidP="003C205B">
      <w:pPr>
        <w:pStyle w:val="ListParagraph"/>
        <w:spacing w:line="360" w:lineRule="auto"/>
        <w:ind w:left="2160" w:hanging="720"/>
        <w:contextualSpacing w:val="0"/>
        <w:rPr>
          <w:szCs w:val="24"/>
        </w:rPr>
      </w:pPr>
      <w:r w:rsidRPr="004860E2">
        <w:rPr>
          <w:b/>
          <w:szCs w:val="24"/>
        </w:rPr>
        <w:t>2.</w:t>
      </w:r>
      <w:r w:rsidRPr="004860E2">
        <w:rPr>
          <w:b/>
          <w:szCs w:val="24"/>
        </w:rPr>
        <w:tab/>
      </w:r>
      <w:r w:rsidR="009A33FD" w:rsidRPr="004860E2">
        <w:rPr>
          <w:szCs w:val="24"/>
        </w:rPr>
        <w:t>Gestalt psychologists chose to study subjective experiences of stimuli rather than the “objective” events favored by the behaviorists.</w:t>
      </w:r>
    </w:p>
    <w:p w14:paraId="6ABDCE22" w14:textId="77777777" w:rsidR="00E6692F" w:rsidRPr="004860E2" w:rsidRDefault="00E6692F" w:rsidP="003C205B">
      <w:pPr>
        <w:spacing w:line="360" w:lineRule="auto"/>
      </w:pPr>
      <w:r w:rsidRPr="004860E2">
        <w:t>The work of Francis Galton led to psychology’s emphasis on individual differences.</w:t>
      </w:r>
    </w:p>
    <w:p w14:paraId="0E99DE39" w14:textId="77777777" w:rsidR="00E6692F" w:rsidRPr="004860E2" w:rsidRDefault="00E6692F" w:rsidP="003C205B">
      <w:pPr>
        <w:spacing w:line="360" w:lineRule="auto"/>
      </w:pPr>
      <w:r w:rsidRPr="004860E2">
        <w:t>Galton noted that eminence seemed to run in families, leading him to question the role of genetics in human ability.</w:t>
      </w:r>
    </w:p>
    <w:p w14:paraId="3FEEEB73" w14:textId="77777777" w:rsidR="00E6692F" w:rsidRPr="004860E2" w:rsidRDefault="00E6692F" w:rsidP="003C205B">
      <w:pPr>
        <w:spacing w:line="360" w:lineRule="auto"/>
      </w:pPr>
      <w:r w:rsidRPr="004860E2">
        <w:t>Galton developed tests of intelligence and also invented statistical analyses to help him test his hypotheses.</w:t>
      </w:r>
    </w:p>
    <w:p w14:paraId="4BCB8433" w14:textId="77777777" w:rsidR="00E6692F" w:rsidRPr="004860E2" w:rsidRDefault="00E6692F" w:rsidP="003C205B">
      <w:pPr>
        <w:spacing w:line="360" w:lineRule="auto"/>
      </w:pPr>
      <w:r w:rsidRPr="004860E2">
        <w:t>In the years following World War II, the cognitive revolution challenged the idea that concepts such as “mental representations” were unnecessary to explain behavior.</w:t>
      </w:r>
    </w:p>
    <w:p w14:paraId="599B882B" w14:textId="77777777" w:rsidR="00E6692F" w:rsidRPr="004860E2" w:rsidRDefault="00E6692F" w:rsidP="003C205B">
      <w:pPr>
        <w:spacing w:line="360" w:lineRule="auto"/>
      </w:pPr>
      <w:r w:rsidRPr="004860E2">
        <w:t xml:space="preserve">The field of </w:t>
      </w:r>
      <w:r w:rsidRPr="004860E2">
        <w:rPr>
          <w:b/>
        </w:rPr>
        <w:t>human factors engineering</w:t>
      </w:r>
      <w:r w:rsidRPr="004860E2">
        <w:t xml:space="preserve"> led to the development of the concept of the </w:t>
      </w:r>
      <w:r w:rsidRPr="004860E2">
        <w:rPr>
          <w:b/>
        </w:rPr>
        <w:t>person-machine system</w:t>
      </w:r>
      <w:r w:rsidRPr="004860E2">
        <w:t>, noting that machines needed to be designed to interact with the operator’s cognitive capacities.</w:t>
      </w:r>
    </w:p>
    <w:p w14:paraId="3EC3CC30" w14:textId="77777777" w:rsidR="00E6692F" w:rsidRPr="004860E2" w:rsidRDefault="00E6692F" w:rsidP="003C205B">
      <w:pPr>
        <w:spacing w:line="360" w:lineRule="auto"/>
      </w:pPr>
      <w:r w:rsidRPr="004860E2">
        <w:t>Human beings were seen as limited-capacity processors who can do only so many things at once.</w:t>
      </w:r>
    </w:p>
    <w:p w14:paraId="787D1CDC" w14:textId="77777777" w:rsidR="00E6692F" w:rsidRPr="004860E2" w:rsidRDefault="00E6692F" w:rsidP="003C205B">
      <w:pPr>
        <w:spacing w:line="360" w:lineRule="auto"/>
      </w:pPr>
      <w:r w:rsidRPr="004860E2">
        <w:t xml:space="preserve">At the same time, Noam Chomsky’s work in </w:t>
      </w:r>
      <w:r w:rsidRPr="004860E2">
        <w:rPr>
          <w:b/>
        </w:rPr>
        <w:t>linguistics</w:t>
      </w:r>
      <w:r w:rsidRPr="004860E2">
        <w:t xml:space="preserve"> showed that behaviorism cannot adequately explain how the grammar of language is acquired.</w:t>
      </w:r>
    </w:p>
    <w:p w14:paraId="72C91270" w14:textId="77777777" w:rsidR="00E6692F" w:rsidRPr="004860E2" w:rsidRDefault="00E6692F" w:rsidP="003C205B">
      <w:pPr>
        <w:spacing w:line="360" w:lineRule="auto"/>
      </w:pPr>
      <w:r w:rsidRPr="004860E2">
        <w:t xml:space="preserve">Early developments in </w:t>
      </w:r>
      <w:r w:rsidRPr="004860E2">
        <w:rPr>
          <w:b/>
        </w:rPr>
        <w:t>neuroscience</w:t>
      </w:r>
      <w:r w:rsidRPr="004860E2">
        <w:t xml:space="preserve"> helped to answer questions about the </w:t>
      </w:r>
      <w:r w:rsidRPr="004860E2">
        <w:rPr>
          <w:b/>
        </w:rPr>
        <w:t>localization of function</w:t>
      </w:r>
      <w:r w:rsidRPr="004860E2">
        <w:t xml:space="preserve"> to particular regions of the brain.</w:t>
      </w:r>
    </w:p>
    <w:p w14:paraId="26D54FE5" w14:textId="77777777" w:rsidR="00E6692F" w:rsidRPr="004860E2" w:rsidRDefault="00E6692F" w:rsidP="003C205B">
      <w:pPr>
        <w:spacing w:line="360" w:lineRule="auto"/>
      </w:pPr>
      <w:r w:rsidRPr="004860E2">
        <w:t xml:space="preserve">Finally, work in </w:t>
      </w:r>
      <w:r w:rsidRPr="004860E2">
        <w:rPr>
          <w:b/>
        </w:rPr>
        <w:t>artificial intelligence</w:t>
      </w:r>
      <w:r w:rsidRPr="004860E2">
        <w:t xml:space="preserve"> examined how to program computers to solve the sorts of problems that people solve, strengthening the </w:t>
      </w:r>
      <w:r w:rsidRPr="004860E2">
        <w:rPr>
          <w:b/>
        </w:rPr>
        <w:t>computer metaphor</w:t>
      </w:r>
      <w:r w:rsidRPr="004860E2">
        <w:t xml:space="preserve"> for human cognitive activity.</w:t>
      </w:r>
    </w:p>
    <w:p w14:paraId="6A1A00A7" w14:textId="4BB8E9AE" w:rsidR="009A33FD" w:rsidRPr="004860E2" w:rsidRDefault="002A008B" w:rsidP="003C205B">
      <w:pPr>
        <w:spacing w:line="360" w:lineRule="auto"/>
      </w:pPr>
      <w:r w:rsidRPr="004860E2">
        <w:lastRenderedPageBreak/>
        <w:t>During the 1970s, researchers in different fields noticed that they were investigating common questions about the nature of the mind, and the interdisciplinary study of cognitive science was born.</w:t>
      </w:r>
    </w:p>
    <w:p w14:paraId="489DF5FD" w14:textId="258C35AA" w:rsidR="007962DE" w:rsidRPr="004860E2" w:rsidRDefault="004860E2" w:rsidP="003C205B">
      <w:pPr>
        <w:pStyle w:val="ListParagraph"/>
        <w:spacing w:before="120" w:after="200" w:line="360" w:lineRule="auto"/>
        <w:ind w:left="720" w:hanging="720"/>
        <w:contextualSpacing w:val="0"/>
        <w:rPr>
          <w:szCs w:val="24"/>
        </w:rPr>
      </w:pPr>
      <w:r w:rsidRPr="004860E2">
        <w:rPr>
          <w:b/>
          <w:szCs w:val="24"/>
        </w:rPr>
        <w:t>III.</w:t>
      </w:r>
      <w:r w:rsidRPr="004860E2">
        <w:rPr>
          <w:b/>
          <w:szCs w:val="24"/>
        </w:rPr>
        <w:tab/>
      </w:r>
      <w:r w:rsidR="00BC2770" w:rsidRPr="004860E2">
        <w:rPr>
          <w:szCs w:val="24"/>
        </w:rPr>
        <w:t>Research Methods in Cognitive Psychology</w:t>
      </w:r>
    </w:p>
    <w:p w14:paraId="524633F4" w14:textId="433363E6" w:rsidR="00290956" w:rsidRPr="004860E2" w:rsidRDefault="004860E2" w:rsidP="003C205B">
      <w:pPr>
        <w:pStyle w:val="ListParagraph"/>
        <w:spacing w:before="120" w:after="200" w:line="360" w:lineRule="auto"/>
        <w:ind w:left="1440" w:hanging="720"/>
        <w:rPr>
          <w:bCs/>
          <w:szCs w:val="24"/>
        </w:rPr>
      </w:pPr>
      <w:r w:rsidRPr="004860E2">
        <w:rPr>
          <w:b/>
          <w:bCs/>
          <w:szCs w:val="24"/>
        </w:rPr>
        <w:t>A.</w:t>
      </w:r>
      <w:r w:rsidRPr="004860E2">
        <w:rPr>
          <w:b/>
          <w:bCs/>
          <w:szCs w:val="24"/>
        </w:rPr>
        <w:tab/>
      </w:r>
      <w:r w:rsidR="00290956" w:rsidRPr="004860E2">
        <w:rPr>
          <w:bCs/>
          <w:szCs w:val="24"/>
        </w:rPr>
        <w:t>The most frequently adopted approach to cognitive research is the experiment.</w:t>
      </w:r>
    </w:p>
    <w:p w14:paraId="6A43F214" w14:textId="0243E934" w:rsidR="00290956" w:rsidRPr="004860E2" w:rsidRDefault="004860E2" w:rsidP="003C205B">
      <w:pPr>
        <w:pStyle w:val="ListParagraph"/>
        <w:spacing w:before="120" w:after="200" w:line="360" w:lineRule="auto"/>
        <w:ind w:left="2160" w:hanging="720"/>
        <w:rPr>
          <w:szCs w:val="24"/>
        </w:rPr>
      </w:pPr>
      <w:r w:rsidRPr="004860E2">
        <w:rPr>
          <w:b/>
          <w:szCs w:val="24"/>
        </w:rPr>
        <w:t>1.</w:t>
      </w:r>
      <w:r w:rsidRPr="004860E2">
        <w:rPr>
          <w:b/>
          <w:szCs w:val="24"/>
        </w:rPr>
        <w:tab/>
      </w:r>
      <w:r w:rsidR="00290956" w:rsidRPr="004860E2">
        <w:rPr>
          <w:szCs w:val="24"/>
        </w:rPr>
        <w:t xml:space="preserve">In a true </w:t>
      </w:r>
      <w:r w:rsidR="00290956" w:rsidRPr="004860E2">
        <w:rPr>
          <w:b/>
          <w:szCs w:val="24"/>
        </w:rPr>
        <w:t>experiment</w:t>
      </w:r>
      <w:r w:rsidR="00290956" w:rsidRPr="004860E2">
        <w:rPr>
          <w:szCs w:val="24"/>
        </w:rPr>
        <w:t>, the experimenter manipulated one or more independent variables and observe</w:t>
      </w:r>
      <w:r w:rsidR="000C4DDD">
        <w:rPr>
          <w:szCs w:val="24"/>
        </w:rPr>
        <w:t>d</w:t>
      </w:r>
      <w:r w:rsidR="00290956" w:rsidRPr="004860E2">
        <w:rPr>
          <w:szCs w:val="24"/>
        </w:rPr>
        <w:t xml:space="preserve"> how the dependent variables change as a result.</w:t>
      </w:r>
    </w:p>
    <w:p w14:paraId="4BAACC52" w14:textId="13B7AAF6" w:rsidR="00290956" w:rsidRPr="004860E2" w:rsidRDefault="004860E2" w:rsidP="003C205B">
      <w:pPr>
        <w:pStyle w:val="ListParagraph"/>
        <w:spacing w:before="120" w:after="200" w:line="360" w:lineRule="auto"/>
        <w:ind w:left="2160" w:hanging="720"/>
        <w:rPr>
          <w:szCs w:val="24"/>
        </w:rPr>
      </w:pPr>
      <w:r w:rsidRPr="004860E2">
        <w:rPr>
          <w:b/>
          <w:szCs w:val="24"/>
        </w:rPr>
        <w:t>2.</w:t>
      </w:r>
      <w:r w:rsidRPr="004860E2">
        <w:rPr>
          <w:b/>
          <w:szCs w:val="24"/>
        </w:rPr>
        <w:tab/>
      </w:r>
      <w:r w:rsidR="00290956" w:rsidRPr="004860E2">
        <w:rPr>
          <w:szCs w:val="24"/>
        </w:rPr>
        <w:t xml:space="preserve">In a </w:t>
      </w:r>
      <w:r w:rsidR="00290956" w:rsidRPr="004860E2">
        <w:rPr>
          <w:b/>
          <w:szCs w:val="24"/>
        </w:rPr>
        <w:t>between-subjects design</w:t>
      </w:r>
      <w:r w:rsidR="00290956" w:rsidRPr="004860E2">
        <w:rPr>
          <w:szCs w:val="24"/>
        </w:rPr>
        <w:t xml:space="preserve">, different participants are assigned to different experimental conditions, whereas in a </w:t>
      </w:r>
      <w:r w:rsidR="00290956" w:rsidRPr="004860E2">
        <w:rPr>
          <w:b/>
          <w:szCs w:val="24"/>
        </w:rPr>
        <w:t>within-subjects design</w:t>
      </w:r>
      <w:r w:rsidR="00290956" w:rsidRPr="004860E2">
        <w:rPr>
          <w:szCs w:val="24"/>
        </w:rPr>
        <w:t>, each participant experiences more than one condition.</w:t>
      </w:r>
    </w:p>
    <w:p w14:paraId="726D4492" w14:textId="6D3E8D17" w:rsidR="00290956" w:rsidRPr="004860E2" w:rsidRDefault="004860E2" w:rsidP="003C205B">
      <w:pPr>
        <w:pStyle w:val="ListParagraph"/>
        <w:spacing w:before="120" w:after="200" w:line="360" w:lineRule="auto"/>
        <w:ind w:left="2160" w:hanging="720"/>
        <w:rPr>
          <w:szCs w:val="24"/>
        </w:rPr>
      </w:pPr>
      <w:r w:rsidRPr="004860E2">
        <w:rPr>
          <w:b/>
          <w:szCs w:val="24"/>
        </w:rPr>
        <w:t>3.</w:t>
      </w:r>
      <w:r w:rsidRPr="004860E2">
        <w:rPr>
          <w:b/>
          <w:szCs w:val="24"/>
        </w:rPr>
        <w:tab/>
      </w:r>
      <w:r w:rsidR="00290956" w:rsidRPr="004860E2">
        <w:rPr>
          <w:szCs w:val="24"/>
        </w:rPr>
        <w:t xml:space="preserve">When an independent variable cannot be directly manipulated by an experimenter, designs called </w:t>
      </w:r>
      <w:r w:rsidR="00290956" w:rsidRPr="004860E2">
        <w:rPr>
          <w:b/>
          <w:szCs w:val="24"/>
        </w:rPr>
        <w:t>quasi-experiments</w:t>
      </w:r>
      <w:r w:rsidR="00290956" w:rsidRPr="004860E2">
        <w:rPr>
          <w:szCs w:val="24"/>
        </w:rPr>
        <w:t xml:space="preserve"> can be used to approximate the control of a true experiment.</w:t>
      </w:r>
    </w:p>
    <w:p w14:paraId="64EC8C9F" w14:textId="6CD2C78E" w:rsidR="00290956" w:rsidRPr="004860E2" w:rsidRDefault="004860E2" w:rsidP="003C205B">
      <w:pPr>
        <w:pStyle w:val="ListParagraph"/>
        <w:spacing w:after="200" w:line="360" w:lineRule="auto"/>
        <w:ind w:left="2160" w:hanging="720"/>
        <w:contextualSpacing w:val="0"/>
        <w:rPr>
          <w:szCs w:val="24"/>
        </w:rPr>
      </w:pPr>
      <w:r w:rsidRPr="004860E2">
        <w:rPr>
          <w:b/>
          <w:szCs w:val="24"/>
        </w:rPr>
        <w:t>4.</w:t>
      </w:r>
      <w:r w:rsidRPr="004860E2">
        <w:rPr>
          <w:b/>
          <w:szCs w:val="24"/>
        </w:rPr>
        <w:tab/>
      </w:r>
      <w:r w:rsidR="00290956" w:rsidRPr="004860E2">
        <w:rPr>
          <w:szCs w:val="24"/>
        </w:rPr>
        <w:t>Scientists value experiments and quasi-experiments because they allow us to isolate causal variables, but experiments may fail to fully capture real-world phenomena.</w:t>
      </w:r>
    </w:p>
    <w:p w14:paraId="61DBAC11" w14:textId="14787951" w:rsidR="00290956" w:rsidRPr="004860E2" w:rsidRDefault="004860E2" w:rsidP="003C205B">
      <w:pPr>
        <w:pStyle w:val="ListParagraph"/>
        <w:spacing w:before="200" w:line="360" w:lineRule="auto"/>
        <w:ind w:left="1440" w:hanging="720"/>
        <w:contextualSpacing w:val="0"/>
        <w:rPr>
          <w:bCs/>
          <w:szCs w:val="24"/>
        </w:rPr>
      </w:pPr>
      <w:r w:rsidRPr="004860E2">
        <w:rPr>
          <w:b/>
          <w:bCs/>
          <w:szCs w:val="24"/>
        </w:rPr>
        <w:t>B.</w:t>
      </w:r>
      <w:r w:rsidRPr="004860E2">
        <w:rPr>
          <w:b/>
          <w:bCs/>
          <w:szCs w:val="24"/>
        </w:rPr>
        <w:tab/>
      </w:r>
      <w:r w:rsidR="00290956" w:rsidRPr="004860E2">
        <w:rPr>
          <w:b/>
          <w:bCs/>
          <w:szCs w:val="24"/>
        </w:rPr>
        <w:t>Naturalistic observation</w:t>
      </w:r>
      <w:r w:rsidR="00290956" w:rsidRPr="004860E2">
        <w:rPr>
          <w:bCs/>
          <w:szCs w:val="24"/>
        </w:rPr>
        <w:t xml:space="preserve"> consists of an observer watching people in familiar, everyday contexts.</w:t>
      </w:r>
    </w:p>
    <w:p w14:paraId="4364EF21" w14:textId="025F136A" w:rsidR="00290956" w:rsidRPr="004860E2" w:rsidRDefault="004860E2" w:rsidP="003C205B">
      <w:pPr>
        <w:pStyle w:val="ListParagraph"/>
        <w:spacing w:before="120" w:after="200" w:line="360" w:lineRule="auto"/>
        <w:ind w:left="2160" w:hanging="720"/>
        <w:rPr>
          <w:szCs w:val="24"/>
        </w:rPr>
      </w:pPr>
      <w:r w:rsidRPr="004860E2">
        <w:rPr>
          <w:b/>
          <w:szCs w:val="24"/>
        </w:rPr>
        <w:t>1.</w:t>
      </w:r>
      <w:r w:rsidRPr="004860E2">
        <w:rPr>
          <w:b/>
          <w:szCs w:val="24"/>
        </w:rPr>
        <w:tab/>
      </w:r>
      <w:r w:rsidR="00290956" w:rsidRPr="004860E2">
        <w:rPr>
          <w:szCs w:val="24"/>
        </w:rPr>
        <w:t>Ideally, the observer should be as unobtrusive as possible, so as not to change the behavior of the people being observed.</w:t>
      </w:r>
    </w:p>
    <w:p w14:paraId="12368E7F" w14:textId="0A8A9ABE" w:rsidR="00290956" w:rsidRPr="004860E2" w:rsidRDefault="004860E2" w:rsidP="003C205B">
      <w:pPr>
        <w:pStyle w:val="ListParagraph"/>
        <w:spacing w:before="120" w:after="200" w:line="360" w:lineRule="auto"/>
        <w:ind w:left="2160" w:hanging="720"/>
        <w:rPr>
          <w:szCs w:val="24"/>
        </w:rPr>
      </w:pPr>
      <w:r w:rsidRPr="004860E2">
        <w:rPr>
          <w:b/>
          <w:szCs w:val="24"/>
        </w:rPr>
        <w:t>2.</w:t>
      </w:r>
      <w:r w:rsidRPr="004860E2">
        <w:rPr>
          <w:b/>
          <w:szCs w:val="24"/>
        </w:rPr>
        <w:tab/>
      </w:r>
      <w:r w:rsidR="00290956" w:rsidRPr="004860E2">
        <w:rPr>
          <w:szCs w:val="24"/>
        </w:rPr>
        <w:t xml:space="preserve">The biggest advantage to naturalistic observation is its high </w:t>
      </w:r>
      <w:r w:rsidR="00290956" w:rsidRPr="004860E2">
        <w:rPr>
          <w:b/>
          <w:szCs w:val="24"/>
        </w:rPr>
        <w:t>ecological</w:t>
      </w:r>
      <w:r w:rsidR="00290956" w:rsidRPr="004860E2">
        <w:rPr>
          <w:szCs w:val="24"/>
        </w:rPr>
        <w:t xml:space="preserve"> </w:t>
      </w:r>
      <w:r w:rsidR="00290956" w:rsidRPr="004860E2">
        <w:rPr>
          <w:b/>
          <w:szCs w:val="24"/>
        </w:rPr>
        <w:t>validity</w:t>
      </w:r>
      <w:r w:rsidR="00290956" w:rsidRPr="004860E2">
        <w:rPr>
          <w:szCs w:val="24"/>
        </w:rPr>
        <w:t>; it studies things that actually occur in the real world.</w:t>
      </w:r>
    </w:p>
    <w:p w14:paraId="520558E1" w14:textId="03A275B7" w:rsidR="00290956" w:rsidRPr="004860E2" w:rsidRDefault="004860E2" w:rsidP="003C205B">
      <w:pPr>
        <w:pStyle w:val="ListParagraph"/>
        <w:spacing w:after="200" w:line="360" w:lineRule="auto"/>
        <w:ind w:left="2160" w:hanging="720"/>
        <w:contextualSpacing w:val="0"/>
        <w:rPr>
          <w:szCs w:val="24"/>
        </w:rPr>
      </w:pPr>
      <w:r w:rsidRPr="004860E2">
        <w:rPr>
          <w:b/>
          <w:szCs w:val="24"/>
        </w:rPr>
        <w:t>3.</w:t>
      </w:r>
      <w:r w:rsidRPr="004860E2">
        <w:rPr>
          <w:b/>
          <w:szCs w:val="24"/>
        </w:rPr>
        <w:tab/>
      </w:r>
      <w:r w:rsidR="00290956" w:rsidRPr="004860E2">
        <w:rPr>
          <w:szCs w:val="24"/>
        </w:rPr>
        <w:t xml:space="preserve">The disadvantage of naturalistic observation is its lack of </w:t>
      </w:r>
      <w:r w:rsidR="00290956" w:rsidRPr="004860E2">
        <w:rPr>
          <w:b/>
          <w:szCs w:val="24"/>
        </w:rPr>
        <w:t>experimental</w:t>
      </w:r>
      <w:r w:rsidR="00290956" w:rsidRPr="004860E2">
        <w:rPr>
          <w:szCs w:val="24"/>
        </w:rPr>
        <w:t xml:space="preserve"> </w:t>
      </w:r>
      <w:r w:rsidR="00290956" w:rsidRPr="004860E2">
        <w:rPr>
          <w:b/>
          <w:szCs w:val="24"/>
        </w:rPr>
        <w:t>control</w:t>
      </w:r>
      <w:r w:rsidR="00290956" w:rsidRPr="004860E2">
        <w:rPr>
          <w:szCs w:val="24"/>
        </w:rPr>
        <w:t>; there is no way to isolate the cause of behavior in a natural setting.</w:t>
      </w:r>
    </w:p>
    <w:p w14:paraId="322F992A" w14:textId="1CFF27B1" w:rsidR="00290956" w:rsidRPr="004860E2" w:rsidRDefault="004860E2" w:rsidP="003C205B">
      <w:pPr>
        <w:pStyle w:val="ListParagraph"/>
        <w:spacing w:before="200" w:line="360" w:lineRule="auto"/>
        <w:ind w:left="1440" w:hanging="720"/>
        <w:contextualSpacing w:val="0"/>
        <w:rPr>
          <w:bCs/>
          <w:szCs w:val="24"/>
        </w:rPr>
      </w:pPr>
      <w:r w:rsidRPr="004860E2">
        <w:rPr>
          <w:b/>
          <w:bCs/>
          <w:szCs w:val="24"/>
        </w:rPr>
        <w:lastRenderedPageBreak/>
        <w:t>C.</w:t>
      </w:r>
      <w:r w:rsidRPr="004860E2">
        <w:rPr>
          <w:b/>
          <w:bCs/>
          <w:szCs w:val="24"/>
        </w:rPr>
        <w:tab/>
      </w:r>
      <w:r w:rsidR="00290956" w:rsidRPr="004860E2">
        <w:rPr>
          <w:b/>
          <w:bCs/>
          <w:szCs w:val="24"/>
        </w:rPr>
        <w:t>Controlled observations</w:t>
      </w:r>
      <w:r w:rsidR="00290956" w:rsidRPr="004860E2">
        <w:rPr>
          <w:bCs/>
          <w:szCs w:val="24"/>
        </w:rPr>
        <w:t xml:space="preserve"> give researchers some degree of influence over the setting in which observations are conducted.</w:t>
      </w:r>
    </w:p>
    <w:p w14:paraId="6713A989" w14:textId="54B41E67" w:rsidR="00290956" w:rsidRPr="004860E2" w:rsidRDefault="004860E2" w:rsidP="003C205B">
      <w:pPr>
        <w:pStyle w:val="ListParagraph"/>
        <w:spacing w:before="200" w:line="360" w:lineRule="auto"/>
        <w:ind w:left="1440" w:hanging="720"/>
        <w:contextualSpacing w:val="0"/>
        <w:rPr>
          <w:bCs/>
          <w:szCs w:val="24"/>
        </w:rPr>
      </w:pPr>
      <w:r w:rsidRPr="004860E2">
        <w:rPr>
          <w:b/>
          <w:bCs/>
          <w:szCs w:val="24"/>
        </w:rPr>
        <w:t>D.</w:t>
      </w:r>
      <w:r w:rsidRPr="004860E2">
        <w:rPr>
          <w:b/>
          <w:bCs/>
          <w:szCs w:val="24"/>
        </w:rPr>
        <w:tab/>
      </w:r>
      <w:r w:rsidR="00290956" w:rsidRPr="004860E2">
        <w:rPr>
          <w:b/>
          <w:bCs/>
          <w:szCs w:val="24"/>
        </w:rPr>
        <w:t>Clinical interviews</w:t>
      </w:r>
      <w:r w:rsidR="00290956" w:rsidRPr="004860E2">
        <w:rPr>
          <w:bCs/>
          <w:szCs w:val="24"/>
        </w:rPr>
        <w:t xml:space="preserve"> give investigators even more control over the research process, asking participants open-ended questions that are followed up by more specific lines of questioning.</w:t>
      </w:r>
    </w:p>
    <w:p w14:paraId="785BDF55" w14:textId="1F247548" w:rsidR="00290956" w:rsidRPr="004860E2" w:rsidRDefault="004860E2" w:rsidP="003C205B">
      <w:pPr>
        <w:pStyle w:val="ListParagraph"/>
        <w:spacing w:before="200" w:line="360" w:lineRule="auto"/>
        <w:ind w:left="1440" w:hanging="720"/>
        <w:contextualSpacing w:val="0"/>
        <w:rPr>
          <w:bCs/>
          <w:szCs w:val="24"/>
        </w:rPr>
      </w:pPr>
      <w:r w:rsidRPr="004860E2">
        <w:rPr>
          <w:b/>
          <w:bCs/>
          <w:szCs w:val="24"/>
        </w:rPr>
        <w:t>E.</w:t>
      </w:r>
      <w:r w:rsidRPr="004860E2">
        <w:rPr>
          <w:b/>
          <w:bCs/>
          <w:szCs w:val="24"/>
        </w:rPr>
        <w:tab/>
      </w:r>
      <w:r w:rsidR="00290956" w:rsidRPr="004860E2">
        <w:rPr>
          <w:bCs/>
          <w:szCs w:val="24"/>
        </w:rPr>
        <w:t>Modern introspection requires participants to think aloud as they solve problems or reach decisions.</w:t>
      </w:r>
    </w:p>
    <w:p w14:paraId="7278CBCB" w14:textId="6F8A13BF" w:rsidR="00BC2770" w:rsidRPr="004860E2" w:rsidRDefault="004860E2" w:rsidP="003C205B">
      <w:pPr>
        <w:pStyle w:val="ListParagraph"/>
        <w:spacing w:before="200" w:line="360" w:lineRule="auto"/>
        <w:ind w:left="1440" w:hanging="720"/>
        <w:contextualSpacing w:val="0"/>
        <w:rPr>
          <w:bCs/>
          <w:szCs w:val="24"/>
        </w:rPr>
      </w:pPr>
      <w:r w:rsidRPr="004860E2">
        <w:rPr>
          <w:b/>
          <w:bCs/>
          <w:szCs w:val="24"/>
        </w:rPr>
        <w:t>F.</w:t>
      </w:r>
      <w:r w:rsidRPr="004860E2">
        <w:rPr>
          <w:b/>
          <w:bCs/>
          <w:szCs w:val="24"/>
        </w:rPr>
        <w:tab/>
      </w:r>
      <w:r w:rsidR="00290956" w:rsidRPr="004860E2">
        <w:rPr>
          <w:bCs/>
          <w:szCs w:val="24"/>
        </w:rPr>
        <w:t xml:space="preserve">Since the 1970s, various techniques of </w:t>
      </w:r>
      <w:r w:rsidR="00290956" w:rsidRPr="004860E2">
        <w:rPr>
          <w:b/>
          <w:bCs/>
          <w:szCs w:val="24"/>
        </w:rPr>
        <w:t>brain imaging</w:t>
      </w:r>
      <w:r w:rsidR="00290956" w:rsidRPr="004860E2">
        <w:rPr>
          <w:bCs/>
          <w:szCs w:val="24"/>
        </w:rPr>
        <w:t xml:space="preserve"> have been developed to investigate the neural underpinnings of cognition.</w:t>
      </w:r>
    </w:p>
    <w:p w14:paraId="6EF2CA4B" w14:textId="25A2BF1A" w:rsidR="007962DE" w:rsidRPr="004860E2" w:rsidRDefault="004860E2" w:rsidP="003C205B">
      <w:pPr>
        <w:pStyle w:val="ListParagraph"/>
        <w:spacing w:after="200" w:line="360" w:lineRule="auto"/>
        <w:ind w:left="720" w:hanging="720"/>
        <w:contextualSpacing w:val="0"/>
        <w:rPr>
          <w:szCs w:val="24"/>
        </w:rPr>
      </w:pPr>
      <w:r w:rsidRPr="004860E2">
        <w:rPr>
          <w:b/>
          <w:szCs w:val="24"/>
        </w:rPr>
        <w:t>IV.</w:t>
      </w:r>
      <w:r w:rsidRPr="004860E2">
        <w:rPr>
          <w:b/>
          <w:szCs w:val="24"/>
        </w:rPr>
        <w:tab/>
      </w:r>
      <w:r w:rsidR="00C17497" w:rsidRPr="004860E2">
        <w:rPr>
          <w:szCs w:val="24"/>
        </w:rPr>
        <w:t>Paradigms of Cognitive Psychology</w:t>
      </w:r>
    </w:p>
    <w:p w14:paraId="1B774283" w14:textId="145540C7" w:rsidR="00920B27" w:rsidRPr="004860E2" w:rsidRDefault="004860E2" w:rsidP="003C205B">
      <w:pPr>
        <w:pStyle w:val="ListParagraph"/>
        <w:spacing w:after="200" w:line="360" w:lineRule="auto"/>
        <w:ind w:left="1440" w:hanging="720"/>
        <w:contextualSpacing w:val="0"/>
        <w:rPr>
          <w:bCs/>
          <w:szCs w:val="24"/>
        </w:rPr>
      </w:pPr>
      <w:r w:rsidRPr="004860E2">
        <w:rPr>
          <w:b/>
          <w:bCs/>
          <w:szCs w:val="24"/>
        </w:rPr>
        <w:t>A.</w:t>
      </w:r>
      <w:r w:rsidRPr="004860E2">
        <w:rPr>
          <w:b/>
          <w:bCs/>
          <w:szCs w:val="24"/>
        </w:rPr>
        <w:tab/>
      </w:r>
      <w:r w:rsidR="00920B27" w:rsidRPr="004860E2">
        <w:rPr>
          <w:bCs/>
          <w:szCs w:val="24"/>
        </w:rPr>
        <w:t xml:space="preserve">A </w:t>
      </w:r>
      <w:r w:rsidR="00920B27" w:rsidRPr="004860E2">
        <w:rPr>
          <w:b/>
          <w:bCs/>
          <w:szCs w:val="24"/>
        </w:rPr>
        <w:t>paradigm</w:t>
      </w:r>
      <w:r w:rsidR="00920B27" w:rsidRPr="004860E2">
        <w:rPr>
          <w:bCs/>
          <w:szCs w:val="24"/>
        </w:rPr>
        <w:t xml:space="preserve"> is a body of knowledge structured according to what its proponents consider important and what they do not.</w:t>
      </w:r>
    </w:p>
    <w:p w14:paraId="493F6146" w14:textId="477CA867" w:rsidR="00920B27" w:rsidRPr="004860E2" w:rsidRDefault="004860E2" w:rsidP="003C205B">
      <w:pPr>
        <w:pStyle w:val="ListParagraph"/>
        <w:spacing w:before="120" w:after="200" w:line="360" w:lineRule="auto"/>
        <w:ind w:left="1440" w:hanging="720"/>
        <w:rPr>
          <w:bCs/>
          <w:szCs w:val="24"/>
        </w:rPr>
      </w:pPr>
      <w:r w:rsidRPr="004860E2">
        <w:rPr>
          <w:b/>
          <w:bCs/>
          <w:szCs w:val="24"/>
        </w:rPr>
        <w:t>B.</w:t>
      </w:r>
      <w:r w:rsidRPr="004860E2">
        <w:rPr>
          <w:b/>
          <w:bCs/>
          <w:szCs w:val="24"/>
        </w:rPr>
        <w:tab/>
      </w:r>
      <w:r w:rsidR="00920B27" w:rsidRPr="004860E2">
        <w:rPr>
          <w:bCs/>
          <w:szCs w:val="24"/>
        </w:rPr>
        <w:t>There are four major paradigms in cognitive psychology.</w:t>
      </w:r>
    </w:p>
    <w:p w14:paraId="1F83916C" w14:textId="15FA1084" w:rsidR="00920B27" w:rsidRPr="004860E2" w:rsidRDefault="004860E2" w:rsidP="003C205B">
      <w:pPr>
        <w:pStyle w:val="ListParagraph"/>
        <w:spacing w:before="120" w:after="200" w:line="360" w:lineRule="auto"/>
        <w:ind w:left="2160" w:hanging="720"/>
        <w:rPr>
          <w:szCs w:val="24"/>
        </w:rPr>
      </w:pPr>
      <w:r w:rsidRPr="004860E2">
        <w:rPr>
          <w:b/>
          <w:szCs w:val="24"/>
        </w:rPr>
        <w:t>1.</w:t>
      </w:r>
      <w:r w:rsidRPr="004860E2">
        <w:rPr>
          <w:b/>
          <w:szCs w:val="24"/>
        </w:rPr>
        <w:tab/>
      </w:r>
      <w:r w:rsidR="00920B27" w:rsidRPr="004860E2">
        <w:rPr>
          <w:szCs w:val="24"/>
        </w:rPr>
        <w:t xml:space="preserve">The </w:t>
      </w:r>
      <w:r w:rsidR="00920B27" w:rsidRPr="004860E2">
        <w:rPr>
          <w:b/>
          <w:szCs w:val="24"/>
        </w:rPr>
        <w:t>information-processing approach</w:t>
      </w:r>
      <w:r w:rsidR="00920B27" w:rsidRPr="004860E2">
        <w:rPr>
          <w:szCs w:val="24"/>
        </w:rPr>
        <w:t xml:space="preserve"> draws an anology between human cogn</w:t>
      </w:r>
      <w:r w:rsidR="000C4DDD">
        <w:rPr>
          <w:szCs w:val="24"/>
        </w:rPr>
        <w:t>i</w:t>
      </w:r>
      <w:r w:rsidR="00920B27" w:rsidRPr="004860E2">
        <w:rPr>
          <w:szCs w:val="24"/>
        </w:rPr>
        <w:t>tion and computerized processing of information.</w:t>
      </w:r>
    </w:p>
    <w:p w14:paraId="156EB1A8" w14:textId="3D448BCA" w:rsidR="00920B27" w:rsidRPr="004860E2" w:rsidRDefault="004860E2" w:rsidP="003C205B">
      <w:pPr>
        <w:pStyle w:val="ListParagraph"/>
        <w:spacing w:before="120" w:after="200" w:line="360" w:lineRule="auto"/>
        <w:ind w:left="2880" w:hanging="720"/>
        <w:rPr>
          <w:iCs/>
          <w:szCs w:val="24"/>
        </w:rPr>
      </w:pPr>
      <w:r w:rsidRPr="004860E2">
        <w:rPr>
          <w:b/>
          <w:iCs/>
          <w:szCs w:val="24"/>
        </w:rPr>
        <w:t>a)</w:t>
      </w:r>
      <w:r w:rsidRPr="004860E2">
        <w:rPr>
          <w:b/>
          <w:iCs/>
          <w:szCs w:val="24"/>
        </w:rPr>
        <w:tab/>
      </w:r>
      <w:r w:rsidR="00920B27" w:rsidRPr="004860E2">
        <w:rPr>
          <w:iCs/>
          <w:szCs w:val="24"/>
        </w:rPr>
        <w:t>Researchers taking an information-processing approach assume that information is processed in a series of stages and that information is stored in specific places while being processed.</w:t>
      </w:r>
    </w:p>
    <w:p w14:paraId="52A23034" w14:textId="770606EC" w:rsidR="00920B27" w:rsidRPr="004860E2" w:rsidRDefault="004860E2" w:rsidP="003C205B">
      <w:pPr>
        <w:pStyle w:val="ListParagraph"/>
        <w:spacing w:before="120" w:after="200" w:line="360" w:lineRule="auto"/>
        <w:ind w:left="2880" w:hanging="720"/>
        <w:rPr>
          <w:iCs/>
          <w:szCs w:val="24"/>
        </w:rPr>
      </w:pPr>
      <w:r w:rsidRPr="004860E2">
        <w:rPr>
          <w:b/>
          <w:iCs/>
          <w:szCs w:val="24"/>
        </w:rPr>
        <w:t>b)</w:t>
      </w:r>
      <w:r w:rsidRPr="004860E2">
        <w:rPr>
          <w:b/>
          <w:iCs/>
          <w:szCs w:val="24"/>
        </w:rPr>
        <w:tab/>
      </w:r>
      <w:r w:rsidR="00920B27" w:rsidRPr="004860E2">
        <w:rPr>
          <w:iCs/>
          <w:szCs w:val="24"/>
        </w:rPr>
        <w:t>Information processing theorists assume that people are general-purpose symbol manipulators, like computers.</w:t>
      </w:r>
    </w:p>
    <w:p w14:paraId="3320213E" w14:textId="1641D7F1" w:rsidR="00920B27" w:rsidRPr="004860E2" w:rsidRDefault="004860E2" w:rsidP="003C205B">
      <w:pPr>
        <w:pStyle w:val="ListParagraph"/>
        <w:spacing w:before="120" w:after="200" w:line="360" w:lineRule="auto"/>
        <w:ind w:left="2160" w:hanging="720"/>
        <w:rPr>
          <w:szCs w:val="24"/>
        </w:rPr>
      </w:pPr>
      <w:r w:rsidRPr="004860E2">
        <w:rPr>
          <w:b/>
          <w:szCs w:val="24"/>
        </w:rPr>
        <w:t>2.</w:t>
      </w:r>
      <w:r w:rsidRPr="004860E2">
        <w:rPr>
          <w:b/>
          <w:szCs w:val="24"/>
        </w:rPr>
        <w:tab/>
      </w:r>
      <w:r w:rsidR="00920B27" w:rsidRPr="004860E2">
        <w:rPr>
          <w:b/>
          <w:szCs w:val="24"/>
        </w:rPr>
        <w:t>Connectionism</w:t>
      </w:r>
      <w:r w:rsidR="00920B27" w:rsidRPr="004860E2">
        <w:rPr>
          <w:szCs w:val="24"/>
        </w:rPr>
        <w:t xml:space="preserve"> depicts cognition as a network of connections among simple processing units.</w:t>
      </w:r>
    </w:p>
    <w:p w14:paraId="72A82601" w14:textId="60B837CF" w:rsidR="00920B27" w:rsidRPr="004860E2" w:rsidRDefault="004860E2" w:rsidP="003C205B">
      <w:pPr>
        <w:pStyle w:val="ListParagraph"/>
        <w:spacing w:before="120" w:after="200" w:line="360" w:lineRule="auto"/>
        <w:ind w:left="2880" w:hanging="720"/>
        <w:rPr>
          <w:iCs/>
          <w:szCs w:val="24"/>
        </w:rPr>
      </w:pPr>
      <w:r w:rsidRPr="004860E2">
        <w:rPr>
          <w:b/>
          <w:iCs/>
          <w:szCs w:val="24"/>
        </w:rPr>
        <w:t>a)</w:t>
      </w:r>
      <w:r w:rsidRPr="004860E2">
        <w:rPr>
          <w:b/>
          <w:iCs/>
          <w:szCs w:val="24"/>
        </w:rPr>
        <w:tab/>
      </w:r>
      <w:r w:rsidR="00920B27" w:rsidRPr="004860E2">
        <w:rPr>
          <w:iCs/>
          <w:szCs w:val="24"/>
        </w:rPr>
        <w:t>Unlike the information-processing approach, connectionism assumes that we can process several things in parallel (at the same time).</w:t>
      </w:r>
    </w:p>
    <w:p w14:paraId="37C6F671" w14:textId="71F86143" w:rsidR="00920B27" w:rsidRPr="004860E2" w:rsidRDefault="004860E2" w:rsidP="003C205B">
      <w:pPr>
        <w:pStyle w:val="ListParagraph"/>
        <w:spacing w:before="120" w:after="200" w:line="360" w:lineRule="auto"/>
        <w:ind w:left="2880" w:hanging="720"/>
        <w:rPr>
          <w:iCs/>
          <w:szCs w:val="24"/>
        </w:rPr>
      </w:pPr>
      <w:r w:rsidRPr="004860E2">
        <w:rPr>
          <w:b/>
          <w:iCs/>
          <w:szCs w:val="24"/>
        </w:rPr>
        <w:lastRenderedPageBreak/>
        <w:t>b)</w:t>
      </w:r>
      <w:r w:rsidRPr="004860E2">
        <w:rPr>
          <w:b/>
          <w:iCs/>
          <w:szCs w:val="24"/>
        </w:rPr>
        <w:tab/>
      </w:r>
      <w:r w:rsidR="00920B27" w:rsidRPr="004860E2">
        <w:rPr>
          <w:iCs/>
          <w:szCs w:val="24"/>
        </w:rPr>
        <w:t>The connectionist approach is more consistent with the way that the brain functions, with many neurons connected to one another in complex ways.</w:t>
      </w:r>
    </w:p>
    <w:p w14:paraId="66E90D1D" w14:textId="0192A609" w:rsidR="00920B27" w:rsidRPr="004860E2" w:rsidRDefault="004860E2" w:rsidP="003C205B">
      <w:pPr>
        <w:pStyle w:val="ListParagraph"/>
        <w:spacing w:before="120" w:after="200" w:line="360" w:lineRule="auto"/>
        <w:ind w:left="2160" w:hanging="720"/>
        <w:rPr>
          <w:szCs w:val="24"/>
        </w:rPr>
      </w:pPr>
      <w:r w:rsidRPr="004860E2">
        <w:rPr>
          <w:b/>
          <w:szCs w:val="24"/>
        </w:rPr>
        <w:t>3.</w:t>
      </w:r>
      <w:r w:rsidRPr="004860E2">
        <w:rPr>
          <w:b/>
          <w:szCs w:val="24"/>
        </w:rPr>
        <w:tab/>
      </w:r>
      <w:r w:rsidR="00920B27" w:rsidRPr="004860E2">
        <w:rPr>
          <w:szCs w:val="24"/>
        </w:rPr>
        <w:t xml:space="preserve">The human mind is a biological system that has evolved over generations, according to the </w:t>
      </w:r>
      <w:r w:rsidR="00920B27" w:rsidRPr="004860E2">
        <w:rPr>
          <w:b/>
          <w:szCs w:val="24"/>
        </w:rPr>
        <w:t>evolutionary approach</w:t>
      </w:r>
      <w:r w:rsidR="00920B27" w:rsidRPr="004860E2">
        <w:rPr>
          <w:szCs w:val="24"/>
        </w:rPr>
        <w:t>.</w:t>
      </w:r>
    </w:p>
    <w:p w14:paraId="15A8F6FE" w14:textId="65802EDC" w:rsidR="00920B27" w:rsidRPr="004860E2" w:rsidRDefault="004860E2" w:rsidP="003C205B">
      <w:pPr>
        <w:pStyle w:val="ListParagraph"/>
        <w:spacing w:before="120" w:after="200" w:line="360" w:lineRule="auto"/>
        <w:ind w:left="2880" w:hanging="720"/>
        <w:rPr>
          <w:iCs/>
          <w:szCs w:val="24"/>
        </w:rPr>
      </w:pPr>
      <w:r w:rsidRPr="004860E2">
        <w:rPr>
          <w:b/>
          <w:iCs/>
          <w:szCs w:val="24"/>
        </w:rPr>
        <w:t>a)</w:t>
      </w:r>
      <w:r w:rsidRPr="004860E2">
        <w:rPr>
          <w:b/>
          <w:iCs/>
          <w:szCs w:val="24"/>
        </w:rPr>
        <w:tab/>
      </w:r>
      <w:r w:rsidR="00920B27" w:rsidRPr="004860E2">
        <w:rPr>
          <w:iCs/>
          <w:szCs w:val="24"/>
        </w:rPr>
        <w:t>Some of the most significant issues our ancestors faced involved social issues, such as creating and enforcing social contracts.</w:t>
      </w:r>
    </w:p>
    <w:p w14:paraId="0E181F81" w14:textId="7D0C8CBD" w:rsidR="00920B27" w:rsidRPr="004860E2" w:rsidRDefault="004860E2" w:rsidP="003C205B">
      <w:pPr>
        <w:pStyle w:val="ListParagraph"/>
        <w:spacing w:before="120" w:after="200" w:line="360" w:lineRule="auto"/>
        <w:ind w:left="2880" w:hanging="720"/>
        <w:rPr>
          <w:iCs/>
          <w:szCs w:val="24"/>
        </w:rPr>
      </w:pPr>
      <w:r w:rsidRPr="004860E2">
        <w:rPr>
          <w:b/>
          <w:iCs/>
          <w:szCs w:val="24"/>
        </w:rPr>
        <w:t>b)</w:t>
      </w:r>
      <w:r w:rsidRPr="004860E2">
        <w:rPr>
          <w:b/>
          <w:iCs/>
          <w:szCs w:val="24"/>
        </w:rPr>
        <w:tab/>
      </w:r>
      <w:r w:rsidR="00920B27" w:rsidRPr="004860E2">
        <w:rPr>
          <w:iCs/>
          <w:szCs w:val="24"/>
        </w:rPr>
        <w:t>Thus, people’s reasoning abilities will be enhanced when they are reasoning about cheating, a topic that involves important social costs and benefits.</w:t>
      </w:r>
    </w:p>
    <w:p w14:paraId="4E7D584D" w14:textId="7EE046E4" w:rsidR="00920B27" w:rsidRPr="004860E2" w:rsidRDefault="004860E2" w:rsidP="003C205B">
      <w:pPr>
        <w:pStyle w:val="ListParagraph"/>
        <w:spacing w:before="120" w:after="200" w:line="360" w:lineRule="auto"/>
        <w:ind w:left="2160" w:hanging="720"/>
        <w:rPr>
          <w:szCs w:val="24"/>
        </w:rPr>
      </w:pPr>
      <w:r w:rsidRPr="004860E2">
        <w:rPr>
          <w:b/>
          <w:szCs w:val="24"/>
        </w:rPr>
        <w:t>4.</w:t>
      </w:r>
      <w:r w:rsidRPr="004860E2">
        <w:rPr>
          <w:b/>
          <w:szCs w:val="24"/>
        </w:rPr>
        <w:tab/>
      </w:r>
      <w:r w:rsidR="00920B27" w:rsidRPr="004860E2">
        <w:rPr>
          <w:szCs w:val="24"/>
        </w:rPr>
        <w:t xml:space="preserve">Related to the evolutionary approach, the </w:t>
      </w:r>
      <w:r w:rsidR="00920B27" w:rsidRPr="004860E2">
        <w:rPr>
          <w:b/>
          <w:szCs w:val="24"/>
        </w:rPr>
        <w:t>ecological approach</w:t>
      </w:r>
      <w:r w:rsidR="00920B27" w:rsidRPr="004860E2">
        <w:rPr>
          <w:szCs w:val="24"/>
        </w:rPr>
        <w:t xml:space="preserve"> assumes that cognition does not occur in isolation from larger cultural contexts.</w:t>
      </w:r>
    </w:p>
    <w:p w14:paraId="39B163E8" w14:textId="63C7B10E" w:rsidR="00920B27" w:rsidRPr="004860E2" w:rsidRDefault="004860E2" w:rsidP="003C205B">
      <w:pPr>
        <w:pStyle w:val="ListParagraph"/>
        <w:spacing w:before="120" w:after="200" w:line="360" w:lineRule="auto"/>
        <w:ind w:left="2880" w:hanging="720"/>
        <w:rPr>
          <w:iCs/>
          <w:szCs w:val="24"/>
        </w:rPr>
      </w:pPr>
      <w:r w:rsidRPr="004860E2">
        <w:rPr>
          <w:b/>
          <w:iCs/>
          <w:szCs w:val="24"/>
        </w:rPr>
        <w:t>a)</w:t>
      </w:r>
      <w:r w:rsidRPr="004860E2">
        <w:rPr>
          <w:b/>
          <w:iCs/>
          <w:szCs w:val="24"/>
        </w:rPr>
        <w:tab/>
      </w:r>
      <w:r w:rsidR="00920B27" w:rsidRPr="004860E2">
        <w:rPr>
          <w:iCs/>
          <w:szCs w:val="24"/>
        </w:rPr>
        <w:t>For example, we solve real problems (such as how much food to buy at the grocery store) differently than we solve school arithmetic problems.</w:t>
      </w:r>
    </w:p>
    <w:p w14:paraId="2E820769" w14:textId="22098F35" w:rsidR="00C17497" w:rsidRPr="004860E2" w:rsidRDefault="004860E2" w:rsidP="003C205B">
      <w:pPr>
        <w:pStyle w:val="ListParagraph"/>
        <w:spacing w:before="120" w:after="200" w:line="360" w:lineRule="auto"/>
        <w:ind w:left="2880" w:hanging="720"/>
        <w:contextualSpacing w:val="0"/>
        <w:rPr>
          <w:szCs w:val="24"/>
        </w:rPr>
      </w:pPr>
      <w:r w:rsidRPr="004860E2">
        <w:rPr>
          <w:b/>
          <w:szCs w:val="24"/>
        </w:rPr>
        <w:t>b)</w:t>
      </w:r>
      <w:r w:rsidRPr="004860E2">
        <w:rPr>
          <w:b/>
          <w:szCs w:val="24"/>
        </w:rPr>
        <w:tab/>
      </w:r>
      <w:r w:rsidR="00920B27" w:rsidRPr="004860E2">
        <w:rPr>
          <w:szCs w:val="24"/>
        </w:rPr>
        <w:t xml:space="preserve">The viewpoint of </w:t>
      </w:r>
      <w:r w:rsidR="00920B27" w:rsidRPr="004860E2">
        <w:rPr>
          <w:b/>
          <w:szCs w:val="24"/>
        </w:rPr>
        <w:t>embodied cognition</w:t>
      </w:r>
      <w:r w:rsidR="00920B27" w:rsidRPr="004860E2">
        <w:rPr>
          <w:szCs w:val="24"/>
        </w:rPr>
        <w:t xml:space="preserve"> is a version of the ecological paradigm that focuses on how cognition is linked to the fact that our minds are encased in bodies that influence how we perceive and behave.</w:t>
      </w:r>
    </w:p>
    <w:sectPr w:rsidR="00C17497" w:rsidRPr="004860E2" w:rsidSect="003C205B">
      <w:headerReference w:type="default" r:id="rId7"/>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DF44B" w14:textId="77777777" w:rsidR="00410793" w:rsidRDefault="00410793" w:rsidP="007962DE">
      <w:r>
        <w:separator/>
      </w:r>
    </w:p>
  </w:endnote>
  <w:endnote w:type="continuationSeparator" w:id="0">
    <w:p w14:paraId="0026DAE5" w14:textId="77777777" w:rsidR="00410793" w:rsidRDefault="00410793" w:rsidP="0079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83906" w14:textId="77777777" w:rsidR="00410793" w:rsidRDefault="00410793" w:rsidP="007962DE">
      <w:r>
        <w:separator/>
      </w:r>
    </w:p>
  </w:footnote>
  <w:footnote w:type="continuationSeparator" w:id="0">
    <w:p w14:paraId="51E6635B" w14:textId="77777777" w:rsidR="00410793" w:rsidRDefault="00410793" w:rsidP="00796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E2CDC" w14:textId="77777777" w:rsidR="00E84A54" w:rsidRPr="008522D6" w:rsidRDefault="00E84A54" w:rsidP="00E84A54">
    <w:pPr>
      <w:pStyle w:val="Header"/>
      <w:jc w:val="right"/>
    </w:pPr>
    <w:r w:rsidRPr="008522D6">
      <w:t>Instructor Resource</w:t>
    </w:r>
  </w:p>
  <w:p w14:paraId="112BC885" w14:textId="77777777" w:rsidR="00E84A54" w:rsidRPr="008522D6" w:rsidRDefault="00E84A54" w:rsidP="00E84A54">
    <w:pPr>
      <w:pStyle w:val="Header"/>
      <w:jc w:val="right"/>
    </w:pPr>
    <w:r w:rsidRPr="008522D6">
      <w:t xml:space="preserve">Galotti, </w:t>
    </w:r>
    <w:r w:rsidRPr="008522D6">
      <w:rPr>
        <w:i/>
      </w:rPr>
      <w:t>Cognitive Psychology: In and Out of the Laboratory, 6e</w:t>
    </w:r>
  </w:p>
  <w:p w14:paraId="695B0E3D" w14:textId="2F186E45" w:rsidR="007962DE" w:rsidRDefault="00E84A54" w:rsidP="003C205B">
    <w:pPr>
      <w:pStyle w:val="Header"/>
      <w:jc w:val="right"/>
    </w:pPr>
    <w:r w:rsidRPr="008522D6">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566459C"/>
    <w:multiLevelType w:val="hybridMultilevel"/>
    <w:tmpl w:val="1832B1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11675"/>
    <w:multiLevelType w:val="multilevel"/>
    <w:tmpl w:val="1BFAA3CA"/>
    <w:lvl w:ilvl="0">
      <w:start w:val="5"/>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6"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2F2EDF"/>
    <w:multiLevelType w:val="hybridMultilevel"/>
    <w:tmpl w:val="A38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44C5D94"/>
    <w:multiLevelType w:val="multilevel"/>
    <w:tmpl w:val="D0E8E632"/>
    <w:lvl w:ilvl="0">
      <w:start w:val="4"/>
      <w:numFmt w:val="upperRoman"/>
      <w:lvlText w:val="%1."/>
      <w:lvlJc w:val="left"/>
      <w:pPr>
        <w:ind w:left="720" w:hanging="720"/>
      </w:pPr>
      <w:rPr>
        <w:rFonts w:asciiTheme="minorHAnsi" w:hAnsiTheme="minorHAnsi" w:hint="default"/>
        <w:b/>
        <w:i w:val="0"/>
        <w:sz w:val="24"/>
      </w:rPr>
    </w:lvl>
    <w:lvl w:ilvl="1">
      <w:start w:val="8"/>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0" w15:restartNumberingAfterBreak="0">
    <w:nsid w:val="22403831"/>
    <w:multiLevelType w:val="multilevel"/>
    <w:tmpl w:val="77FA14E8"/>
    <w:lvl w:ilvl="0">
      <w:start w:val="1"/>
      <w:numFmt w:val="upperRoman"/>
      <w:lvlText w:val="%1."/>
      <w:lvlJc w:val="left"/>
      <w:pPr>
        <w:ind w:left="720" w:hanging="720"/>
      </w:pPr>
      <w:rPr>
        <w:rFonts w:asciiTheme="minorHAnsi" w:hAnsiTheme="minorHAnsi" w:hint="default"/>
        <w:b/>
        <w:i w:val="0"/>
        <w:sz w:val="24"/>
      </w:rPr>
    </w:lvl>
    <w:lvl w:ilvl="1">
      <w:start w:val="8"/>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1" w15:restartNumberingAfterBreak="0">
    <w:nsid w:val="23E134C8"/>
    <w:multiLevelType w:val="multilevel"/>
    <w:tmpl w:val="B5C4A7BA"/>
    <w:lvl w:ilvl="0">
      <w:start w:val="5"/>
      <w:numFmt w:val="upperRoman"/>
      <w:lvlText w:val="%1."/>
      <w:lvlJc w:val="left"/>
      <w:pPr>
        <w:ind w:left="720" w:hanging="720"/>
      </w:pPr>
      <w:rPr>
        <w:rFonts w:asciiTheme="minorHAnsi" w:hAnsiTheme="minorHAnsi" w:hint="default"/>
        <w:b/>
        <w:i w:val="0"/>
        <w:sz w:val="24"/>
      </w:rPr>
    </w:lvl>
    <w:lvl w:ilvl="1">
      <w:start w:val="8"/>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2" w15:restartNumberingAfterBreak="0">
    <w:nsid w:val="31ED7F79"/>
    <w:multiLevelType w:val="multilevel"/>
    <w:tmpl w:val="28000CB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45030D3"/>
    <w:multiLevelType w:val="multilevel"/>
    <w:tmpl w:val="1F6A92D8"/>
    <w:lvl w:ilvl="0">
      <w:start w:val="1"/>
      <w:numFmt w:val="upperRoman"/>
      <w:lvlText w:val="%1."/>
      <w:lvlJc w:val="left"/>
      <w:pPr>
        <w:ind w:left="720" w:hanging="720"/>
      </w:pPr>
      <w:rPr>
        <w:rFonts w:asciiTheme="minorHAnsi" w:hAnsiTheme="minorHAnsi" w:hint="default"/>
        <w:b/>
        <w:i w:val="0"/>
        <w:color w:val="000000" w:themeColor="text1"/>
        <w:sz w:val="24"/>
      </w:rPr>
    </w:lvl>
    <w:lvl w:ilvl="1">
      <w:start w:val="1"/>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lvlText w:val="%4)"/>
      <w:lvlJc w:val="left"/>
      <w:pPr>
        <w:ind w:left="2880" w:hanging="720"/>
      </w:pPr>
      <w:rPr>
        <w:rFonts w:asciiTheme="minorHAnsi" w:hAnsiTheme="minorHAnsi" w:hint="default"/>
        <w:b/>
        <w:i w:val="0"/>
        <w:color w:val="000000" w:themeColor="text1"/>
        <w:sz w:val="24"/>
      </w:rPr>
    </w:lvl>
    <w:lvl w:ilvl="4">
      <w:start w:val="1"/>
      <w:numFmt w:val="decimal"/>
      <w:lvlText w:val="(%5)"/>
      <w:lvlJc w:val="left"/>
      <w:pPr>
        <w:ind w:left="3600" w:hanging="720"/>
      </w:pPr>
      <w:rPr>
        <w:rFonts w:asciiTheme="minorHAnsi" w:hAnsiTheme="minorHAnsi" w:hint="default"/>
        <w:b/>
        <w:i w:val="0"/>
        <w:color w:val="000000" w:themeColor="text1"/>
        <w:sz w:val="24"/>
      </w:rPr>
    </w:lvl>
    <w:lvl w:ilvl="5">
      <w:start w:val="1"/>
      <w:numFmt w:val="lowerLetter"/>
      <w:lvlText w:val="(%6)"/>
      <w:lvlJc w:val="left"/>
      <w:pPr>
        <w:ind w:left="4320" w:hanging="72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35D327B6"/>
    <w:multiLevelType w:val="multilevel"/>
    <w:tmpl w:val="73D4F53E"/>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asciiTheme="minorHAnsi" w:hAnsiTheme="minorHAnsi" w:hint="default"/>
        <w:b/>
        <w:i w:val="0"/>
        <w:sz w:val="24"/>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D23676"/>
    <w:multiLevelType w:val="multilevel"/>
    <w:tmpl w:val="5AAA82B0"/>
    <w:lvl w:ilvl="0">
      <w:start w:val="2"/>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7" w15:restartNumberingAfterBreak="0">
    <w:nsid w:val="3C4278AB"/>
    <w:multiLevelType w:val="hybridMultilevel"/>
    <w:tmpl w:val="030663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910C17"/>
    <w:multiLevelType w:val="multilevel"/>
    <w:tmpl w:val="43A69736"/>
    <w:lvl w:ilvl="0">
      <w:start w:val="1"/>
      <w:numFmt w:val="upperRoman"/>
      <w:lvlText w:val="%1."/>
      <w:lvlJc w:val="left"/>
      <w:pPr>
        <w:ind w:left="720" w:hanging="720"/>
      </w:pPr>
      <w:rPr>
        <w:rFonts w:asciiTheme="minorHAnsi" w:hAnsiTheme="minorHAnsi" w:hint="default"/>
        <w:b/>
        <w:i w:val="0"/>
        <w:color w:val="000000" w:themeColor="text1"/>
        <w:sz w:val="24"/>
      </w:rPr>
    </w:lvl>
    <w:lvl w:ilvl="1">
      <w:start w:val="6"/>
      <w:numFmt w:val="upperLetter"/>
      <w:lvlText w:val="%2."/>
      <w:lvlJc w:val="left"/>
      <w:pPr>
        <w:ind w:left="1440" w:hanging="720"/>
      </w:pPr>
      <w:rPr>
        <w:rFonts w:asciiTheme="minorHAnsi" w:hAnsiTheme="minorHAnsi" w:hint="default"/>
        <w:b/>
        <w:i w:val="0"/>
        <w:color w:val="000000" w:themeColor="text1"/>
        <w:sz w:val="24"/>
      </w:rPr>
    </w:lvl>
    <w:lvl w:ilvl="2">
      <w:start w:val="1"/>
      <w:numFmt w:val="decimal"/>
      <w:lvlText w:val="%3."/>
      <w:lvlJc w:val="left"/>
      <w:pPr>
        <w:ind w:left="2160" w:hanging="720"/>
      </w:pPr>
      <w:rPr>
        <w:rFonts w:asciiTheme="minorHAnsi" w:hAnsiTheme="minorHAnsi" w:hint="default"/>
        <w:b/>
        <w:i w:val="0"/>
        <w:color w:val="000000" w:themeColor="text1"/>
        <w:sz w:val="24"/>
      </w:rPr>
    </w:lvl>
    <w:lvl w:ilvl="3">
      <w:start w:val="1"/>
      <w:numFmt w:val="lowerLetter"/>
      <w:pStyle w:val="Heading4"/>
      <w:lvlText w:val="%4)"/>
      <w:lvlJc w:val="left"/>
      <w:pPr>
        <w:ind w:left="2880" w:hanging="720"/>
      </w:pPr>
      <w:rPr>
        <w:rFonts w:asciiTheme="minorHAnsi" w:hAnsiTheme="minorHAnsi" w:hint="default"/>
        <w:b/>
        <w:i w:val="0"/>
        <w:color w:val="000000" w:themeColor="text1"/>
        <w:sz w:val="24"/>
      </w:rPr>
    </w:lvl>
    <w:lvl w:ilvl="4">
      <w:start w:val="1"/>
      <w:numFmt w:val="decimal"/>
      <w:pStyle w:val="Heading5"/>
      <w:lvlText w:val="(%5)"/>
      <w:lvlJc w:val="left"/>
      <w:pPr>
        <w:ind w:left="3600" w:hanging="720"/>
      </w:pPr>
      <w:rPr>
        <w:rFonts w:asciiTheme="minorHAnsi" w:hAnsiTheme="minorHAnsi" w:hint="default"/>
        <w:b/>
        <w:i w:val="0"/>
        <w:color w:val="000000" w:themeColor="text1"/>
        <w:sz w:val="24"/>
      </w:rPr>
    </w:lvl>
    <w:lvl w:ilvl="5">
      <w:start w:val="1"/>
      <w:numFmt w:val="lowerLetter"/>
      <w:pStyle w:val="Heading6"/>
      <w:lvlText w:val="(%6)"/>
      <w:lvlJc w:val="left"/>
      <w:pPr>
        <w:ind w:left="4320" w:hanging="72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0" w15:restartNumberingAfterBreak="0">
    <w:nsid w:val="4E5F646E"/>
    <w:multiLevelType w:val="multilevel"/>
    <w:tmpl w:val="460219DE"/>
    <w:lvl w:ilvl="0">
      <w:start w:val="3"/>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2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0E156C"/>
    <w:multiLevelType w:val="multilevel"/>
    <w:tmpl w:val="A9FEE6F4"/>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23" w15:restartNumberingAfterBreak="0">
    <w:nsid w:val="5D0A1370"/>
    <w:multiLevelType w:val="multilevel"/>
    <w:tmpl w:val="4BA096E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436B1E"/>
    <w:multiLevelType w:val="multilevel"/>
    <w:tmpl w:val="6F8E319C"/>
    <w:lvl w:ilvl="0">
      <w:start w:val="2"/>
      <w:numFmt w:val="upperRoman"/>
      <w:lvlText w:val="%1."/>
      <w:lvlJc w:val="left"/>
      <w:pPr>
        <w:ind w:left="720" w:hanging="720"/>
      </w:pPr>
      <w:rPr>
        <w:rFonts w:asciiTheme="minorHAnsi" w:hAnsiTheme="minorHAnsi" w:hint="default"/>
        <w:b/>
        <w:i w:val="0"/>
        <w:sz w:val="24"/>
      </w:rPr>
    </w:lvl>
    <w:lvl w:ilvl="1">
      <w:start w:val="8"/>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25" w15:restartNumberingAfterBreak="0">
    <w:nsid w:val="5E570737"/>
    <w:multiLevelType w:val="multilevel"/>
    <w:tmpl w:val="73D4F53E"/>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asciiTheme="minorHAnsi" w:hAnsiTheme="minorHAnsi" w:hint="default"/>
        <w:b/>
        <w:i w:val="0"/>
        <w:sz w:val="24"/>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F3F3BC3"/>
    <w:multiLevelType w:val="multilevel"/>
    <w:tmpl w:val="F79CDF64"/>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27" w15:restartNumberingAfterBreak="0">
    <w:nsid w:val="602B13A3"/>
    <w:multiLevelType w:val="hybridMultilevel"/>
    <w:tmpl w:val="4BA096EA"/>
    <w:lvl w:ilvl="0" w:tplc="EBDE2B9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F168AE"/>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A296A36"/>
    <w:multiLevelType w:val="multilevel"/>
    <w:tmpl w:val="EC9EE994"/>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31" w15:restartNumberingAfterBreak="0">
    <w:nsid w:val="6CD50929"/>
    <w:multiLevelType w:val="multilevel"/>
    <w:tmpl w:val="BFB2B1A8"/>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B75E7D"/>
    <w:multiLevelType w:val="multilevel"/>
    <w:tmpl w:val="B10001F6"/>
    <w:lvl w:ilvl="0">
      <w:start w:val="1"/>
      <w:numFmt w:val="upperRoman"/>
      <w:lvlText w:val="%1"/>
      <w:lvlJc w:val="left"/>
      <w:pPr>
        <w:ind w:left="1080" w:hanging="720"/>
      </w:pPr>
      <w:rPr>
        <w:rFonts w:asciiTheme="minorHAnsi" w:hAnsiTheme="minorHAnsi" w:hint="default"/>
        <w:b/>
        <w:i w:val="0"/>
        <w:sz w:val="24"/>
      </w:rPr>
    </w:lvl>
    <w:lvl w:ilvl="1">
      <w:start w:val="1"/>
      <w:numFmt w:val="upperLetter"/>
      <w:lvlText w:val="%2."/>
      <w:lvlJc w:val="left"/>
      <w:pPr>
        <w:ind w:left="1800" w:hanging="720"/>
      </w:pPr>
      <w:rPr>
        <w:rFonts w:asciiTheme="minorHAnsi" w:hAnsiTheme="minorHAnsi" w:hint="default"/>
        <w:b/>
        <w:i w:val="0"/>
        <w:sz w:val="24"/>
      </w:rPr>
    </w:lvl>
    <w:lvl w:ilvl="2">
      <w:start w:val="1"/>
      <w:numFmt w:val="decimal"/>
      <w:lvlText w:val="%3."/>
      <w:lvlJc w:val="right"/>
      <w:pPr>
        <w:ind w:left="2160" w:hanging="180"/>
      </w:pPr>
      <w:rPr>
        <w:rFonts w:asciiTheme="minorHAnsi" w:hAnsiTheme="minorHAnsi" w:hint="default"/>
        <w:b/>
        <w:i w:val="0"/>
        <w:sz w:val="24"/>
      </w:rPr>
    </w:lvl>
    <w:lvl w:ilvl="3">
      <w:start w:val="1"/>
      <w:numFmt w:val="lowerLetter"/>
      <w:lvlText w:val="%4."/>
      <w:lvlJc w:val="left"/>
      <w:pPr>
        <w:ind w:left="3240" w:hanging="720"/>
      </w:pPr>
      <w:rPr>
        <w:rFonts w:hint="default"/>
      </w:rPr>
    </w:lvl>
    <w:lvl w:ilvl="4">
      <w:start w:val="1"/>
      <w:numFmt w:val="lowerRoman"/>
      <w:lvlText w:val="%5."/>
      <w:lvlJc w:val="left"/>
      <w:pPr>
        <w:ind w:left="3960" w:hanging="720"/>
      </w:pPr>
      <w:rPr>
        <w:rFonts w:asciiTheme="minorHAnsi" w:hAnsiTheme="minorHAnsi" w:hint="default"/>
        <w:b/>
        <w:i w:val="0"/>
        <w:sz w:val="24"/>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5951EE4"/>
    <w:multiLevelType w:val="multilevel"/>
    <w:tmpl w:val="F79CDF64"/>
    <w:lvl w:ilvl="0">
      <w:start w:val="1"/>
      <w:numFmt w:val="upperRoman"/>
      <w:lvlText w:val="%1."/>
      <w:lvlJc w:val="left"/>
      <w:pPr>
        <w:ind w:left="720" w:hanging="720"/>
      </w:pPr>
      <w:rPr>
        <w:rFonts w:asciiTheme="minorHAnsi" w:hAnsiTheme="minorHAnsi" w:hint="default"/>
        <w:b/>
        <w:i w:val="0"/>
        <w:sz w:val="24"/>
      </w:rPr>
    </w:lvl>
    <w:lvl w:ilvl="1">
      <w:start w:val="1"/>
      <w:numFmt w:val="upperLetter"/>
      <w:lvlText w:val="%2."/>
      <w:lvlJc w:val="left"/>
      <w:pPr>
        <w:ind w:left="1440" w:hanging="720"/>
      </w:pPr>
      <w:rPr>
        <w:rFonts w:asciiTheme="minorHAnsi" w:hAnsiTheme="minorHAnsi" w:hint="default"/>
        <w:b/>
        <w:i w:val="0"/>
        <w:sz w:val="24"/>
      </w:rPr>
    </w:lvl>
    <w:lvl w:ilvl="2">
      <w:start w:val="1"/>
      <w:numFmt w:val="decimal"/>
      <w:lvlText w:val="%3."/>
      <w:lvlJc w:val="righ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righ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right"/>
      <w:pPr>
        <w:ind w:left="6480" w:hanging="720"/>
      </w:pPr>
      <w:rPr>
        <w:rFonts w:hint="default"/>
      </w:rPr>
    </w:lvl>
  </w:abstractNum>
  <w:abstractNum w:abstractNumId="35"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E2E7876"/>
    <w:multiLevelType w:val="multilevel"/>
    <w:tmpl w:val="B5C4A7BA"/>
    <w:lvl w:ilvl="0">
      <w:start w:val="5"/>
      <w:numFmt w:val="upperRoman"/>
      <w:lvlText w:val="%1."/>
      <w:lvlJc w:val="left"/>
      <w:pPr>
        <w:ind w:left="720" w:hanging="720"/>
      </w:pPr>
      <w:rPr>
        <w:rFonts w:asciiTheme="minorHAnsi" w:hAnsiTheme="minorHAnsi" w:hint="default"/>
        <w:b/>
        <w:i w:val="0"/>
        <w:sz w:val="24"/>
      </w:rPr>
    </w:lvl>
    <w:lvl w:ilvl="1">
      <w:start w:val="8"/>
      <w:numFmt w:val="upperLetter"/>
      <w:lvlText w:val="%2."/>
      <w:lvlJc w:val="left"/>
      <w:pPr>
        <w:ind w:left="1440" w:hanging="720"/>
      </w:pPr>
      <w:rPr>
        <w:rFonts w:asciiTheme="minorHAnsi" w:hAnsiTheme="minorHAnsi" w:hint="default"/>
        <w:b/>
        <w:i w:val="0"/>
        <w:sz w:val="24"/>
      </w:rPr>
    </w:lvl>
    <w:lvl w:ilvl="2">
      <w:start w:val="1"/>
      <w:numFmt w:val="decimal"/>
      <w:lvlText w:val="%3."/>
      <w:lvlJc w:val="left"/>
      <w:pPr>
        <w:ind w:left="2160" w:hanging="720"/>
      </w:pPr>
      <w:rPr>
        <w:rFonts w:asciiTheme="minorHAnsi" w:hAnsiTheme="minorHAnsi" w:hint="default"/>
        <w:b/>
        <w:i w:val="0"/>
        <w:sz w:val="24"/>
      </w:rPr>
    </w:lvl>
    <w:lvl w:ilvl="3">
      <w:start w:val="1"/>
      <w:numFmt w:val="lowerLetter"/>
      <w:lvlText w:val="%4)"/>
      <w:lvlJc w:val="left"/>
      <w:pPr>
        <w:ind w:left="2880" w:hanging="720"/>
      </w:pPr>
      <w:rPr>
        <w:rFonts w:asciiTheme="minorHAnsi" w:hAnsiTheme="minorHAnsi" w:hint="default"/>
        <w:b/>
        <w:i w:val="0"/>
        <w:sz w:val="24"/>
      </w:rPr>
    </w:lvl>
    <w:lvl w:ilvl="4">
      <w:start w:val="1"/>
      <w:numFmt w:val="lowerRoman"/>
      <w:lvlText w:val="%5."/>
      <w:lvlJc w:val="left"/>
      <w:pPr>
        <w:ind w:left="3600" w:hanging="720"/>
      </w:pPr>
      <w:rPr>
        <w:rFonts w:asciiTheme="minorHAnsi" w:hAnsiTheme="minorHAnsi" w:hint="default"/>
        <w:b/>
        <w:i w:val="0"/>
        <w:sz w:val="24"/>
      </w:rPr>
    </w:lvl>
    <w:lvl w:ilvl="5">
      <w:start w:val="1"/>
      <w:numFmt w:val="lowerRoman"/>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num w:numId="1">
    <w:abstractNumId w:val="19"/>
  </w:num>
  <w:num w:numId="2">
    <w:abstractNumId w:val="7"/>
  </w:num>
  <w:num w:numId="3">
    <w:abstractNumId w:val="27"/>
  </w:num>
  <w:num w:numId="4">
    <w:abstractNumId w:val="23"/>
  </w:num>
  <w:num w:numId="5">
    <w:abstractNumId w:val="29"/>
  </w:num>
  <w:num w:numId="6">
    <w:abstractNumId w:val="33"/>
  </w:num>
  <w:num w:numId="7">
    <w:abstractNumId w:val="14"/>
  </w:num>
  <w:num w:numId="8">
    <w:abstractNumId w:val="31"/>
  </w:num>
  <w:num w:numId="9">
    <w:abstractNumId w:val="25"/>
  </w:num>
  <w:num w:numId="10">
    <w:abstractNumId w:val="34"/>
  </w:num>
  <w:num w:numId="11">
    <w:abstractNumId w:val="26"/>
  </w:num>
  <w:num w:numId="12">
    <w:abstractNumId w:val="30"/>
  </w:num>
  <w:num w:numId="13">
    <w:abstractNumId w:val="12"/>
  </w:num>
  <w:num w:numId="14">
    <w:abstractNumId w:val="4"/>
  </w:num>
  <w:num w:numId="15">
    <w:abstractNumId w:val="13"/>
  </w:num>
  <w:num w:numId="16">
    <w:abstractNumId w:val="22"/>
  </w:num>
  <w:num w:numId="17">
    <w:abstractNumId w:val="24"/>
  </w:num>
  <w:num w:numId="18">
    <w:abstractNumId w:val="20"/>
  </w:num>
  <w:num w:numId="19">
    <w:abstractNumId w:val="9"/>
  </w:num>
  <w:num w:numId="20">
    <w:abstractNumId w:val="11"/>
  </w:num>
  <w:num w:numId="21">
    <w:abstractNumId w:val="10"/>
  </w:num>
  <w:num w:numId="22">
    <w:abstractNumId w:val="36"/>
  </w:num>
  <w:num w:numId="23">
    <w:abstractNumId w:val="5"/>
  </w:num>
  <w:num w:numId="24">
    <w:abstractNumId w:val="16"/>
  </w:num>
  <w:num w:numId="25">
    <w:abstractNumId w:val="8"/>
  </w:num>
  <w:num w:numId="26">
    <w:abstractNumId w:val="35"/>
  </w:num>
  <w:num w:numId="27">
    <w:abstractNumId w:val="21"/>
  </w:num>
  <w:num w:numId="28">
    <w:abstractNumId w:val="15"/>
  </w:num>
  <w:num w:numId="29">
    <w:abstractNumId w:val="18"/>
  </w:num>
  <w:num w:numId="30">
    <w:abstractNumId w:val="6"/>
  </w:num>
  <w:num w:numId="31">
    <w:abstractNumId w:val="2"/>
  </w:num>
  <w:num w:numId="32">
    <w:abstractNumId w:val="1"/>
  </w:num>
  <w:num w:numId="33">
    <w:abstractNumId w:val="0"/>
  </w:num>
  <w:num w:numId="34">
    <w:abstractNumId w:val="3"/>
  </w:num>
  <w:num w:numId="35">
    <w:abstractNumId w:val="28"/>
  </w:num>
  <w:num w:numId="36">
    <w:abstractNumId w:val="32"/>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DE"/>
    <w:rsid w:val="000C2D86"/>
    <w:rsid w:val="000C4DDD"/>
    <w:rsid w:val="001D1D96"/>
    <w:rsid w:val="00226910"/>
    <w:rsid w:val="00290956"/>
    <w:rsid w:val="00297518"/>
    <w:rsid w:val="002A008B"/>
    <w:rsid w:val="003914B3"/>
    <w:rsid w:val="003B182E"/>
    <w:rsid w:val="003C205B"/>
    <w:rsid w:val="00410793"/>
    <w:rsid w:val="004435E3"/>
    <w:rsid w:val="00465119"/>
    <w:rsid w:val="004860E2"/>
    <w:rsid w:val="0057573A"/>
    <w:rsid w:val="00712752"/>
    <w:rsid w:val="0071313C"/>
    <w:rsid w:val="0074650D"/>
    <w:rsid w:val="007962DE"/>
    <w:rsid w:val="008813E1"/>
    <w:rsid w:val="008D7972"/>
    <w:rsid w:val="00920B27"/>
    <w:rsid w:val="00985F88"/>
    <w:rsid w:val="009A33FD"/>
    <w:rsid w:val="009C15D6"/>
    <w:rsid w:val="00A13636"/>
    <w:rsid w:val="00BC2770"/>
    <w:rsid w:val="00C17497"/>
    <w:rsid w:val="00CE42A6"/>
    <w:rsid w:val="00CF4BA5"/>
    <w:rsid w:val="00D65CE7"/>
    <w:rsid w:val="00E6692F"/>
    <w:rsid w:val="00E84A54"/>
    <w:rsid w:val="00F4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E34D0F"/>
  <w14:defaultImageDpi w14:val="32767"/>
  <w15:docId w15:val="{3B2F0B0B-D2A0-47EF-A83A-25A4D216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3E1"/>
    <w:pPr>
      <w:contextualSpacing/>
    </w:pPr>
    <w:rPr>
      <w:rFonts w:ascii="Times New Roman" w:eastAsia="Times New Roman" w:hAnsi="Times New Roman" w:cs="Times New Roman"/>
    </w:rPr>
  </w:style>
  <w:style w:type="paragraph" w:styleId="Heading1">
    <w:name w:val="heading 1"/>
    <w:basedOn w:val="Normal"/>
    <w:next w:val="Normal"/>
    <w:link w:val="Heading1Char"/>
    <w:qFormat/>
    <w:rsid w:val="008813E1"/>
    <w:pPr>
      <w:keepNext/>
      <w:keepLines/>
      <w:spacing w:after="240"/>
      <w:outlineLvl w:val="0"/>
    </w:pPr>
    <w:rPr>
      <w:rFonts w:eastAsiaTheme="majorEastAsia" w:cstheme="majorBidi"/>
      <w:b/>
      <w:bCs/>
      <w:color w:val="2F5496" w:themeColor="accent1" w:themeShade="BF"/>
      <w:sz w:val="28"/>
      <w:szCs w:val="28"/>
    </w:rPr>
  </w:style>
  <w:style w:type="paragraph" w:styleId="Heading2">
    <w:name w:val="heading 2"/>
    <w:basedOn w:val="Normal"/>
    <w:next w:val="Normal"/>
    <w:link w:val="Heading2Char"/>
    <w:autoRedefine/>
    <w:unhideWhenUsed/>
    <w:qFormat/>
    <w:rsid w:val="008813E1"/>
    <w:pPr>
      <w:keepNext/>
      <w:keepLines/>
      <w:spacing w:before="40" w:after="120"/>
      <w:outlineLvl w:val="1"/>
    </w:pPr>
    <w:rPr>
      <w:b/>
      <w:bCs/>
      <w:color w:val="5B9BD5"/>
      <w:sz w:val="26"/>
      <w:szCs w:val="26"/>
    </w:rPr>
  </w:style>
  <w:style w:type="paragraph" w:styleId="Heading3">
    <w:name w:val="heading 3"/>
    <w:basedOn w:val="Normal"/>
    <w:next w:val="Normal"/>
    <w:link w:val="Heading3Char"/>
    <w:uiPriority w:val="9"/>
    <w:unhideWhenUsed/>
    <w:qFormat/>
    <w:rsid w:val="008813E1"/>
    <w:pPr>
      <w:keepNext/>
      <w:keepLines/>
      <w:spacing w:before="40" w:after="120"/>
      <w:outlineLvl w:val="2"/>
    </w:pPr>
    <w:rPr>
      <w:rFonts w:eastAsiaTheme="majorEastAsia" w:cstheme="majorBidi"/>
      <w:color w:val="1F3864" w:themeColor="accent1" w:themeShade="80"/>
    </w:rPr>
  </w:style>
  <w:style w:type="paragraph" w:styleId="Heading4">
    <w:name w:val="heading 4"/>
    <w:basedOn w:val="Normal"/>
    <w:next w:val="Normal"/>
    <w:link w:val="Heading4Char"/>
    <w:uiPriority w:val="9"/>
    <w:unhideWhenUsed/>
    <w:qFormat/>
    <w:rsid w:val="007962DE"/>
    <w:pPr>
      <w:keepNext/>
      <w:keepLines/>
      <w:numPr>
        <w:ilvl w:val="3"/>
        <w:numId w:val="1"/>
      </w:numPr>
      <w:spacing w:before="40" w:line="276" w:lineRule="auto"/>
      <w:outlineLvl w:val="3"/>
    </w:pPr>
    <w:rPr>
      <w:rFonts w:asciiTheme="majorHAnsi" w:eastAsiaTheme="majorEastAsia" w:hAnsiTheme="majorHAnsi" w:cstheme="majorBidi"/>
      <w:i/>
      <w:iCs/>
      <w:color w:val="2F5496" w:themeColor="accent1" w:themeShade="BF"/>
      <w:sz w:val="22"/>
      <w:szCs w:val="22"/>
    </w:rPr>
  </w:style>
  <w:style w:type="paragraph" w:styleId="Heading5">
    <w:name w:val="heading 5"/>
    <w:basedOn w:val="Normal"/>
    <w:next w:val="Normal"/>
    <w:link w:val="Heading5Char"/>
    <w:uiPriority w:val="9"/>
    <w:semiHidden/>
    <w:unhideWhenUsed/>
    <w:qFormat/>
    <w:rsid w:val="007962DE"/>
    <w:pPr>
      <w:keepNext/>
      <w:keepLines/>
      <w:numPr>
        <w:ilvl w:val="4"/>
        <w:numId w:val="1"/>
      </w:numPr>
      <w:spacing w:before="40" w:line="276" w:lineRule="auto"/>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7962DE"/>
    <w:pPr>
      <w:keepNext/>
      <w:keepLines/>
      <w:numPr>
        <w:ilvl w:val="5"/>
        <w:numId w:val="1"/>
      </w:numPr>
      <w:spacing w:before="40" w:line="276" w:lineRule="auto"/>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7962DE"/>
    <w:pPr>
      <w:keepNext/>
      <w:keepLines/>
      <w:numPr>
        <w:ilvl w:val="6"/>
        <w:numId w:val="1"/>
      </w:numPr>
      <w:spacing w:before="40" w:line="276" w:lineRule="auto"/>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7962DE"/>
    <w:pPr>
      <w:keepNext/>
      <w:keepLines/>
      <w:numPr>
        <w:ilvl w:val="7"/>
        <w:numId w:val="1"/>
      </w:numPr>
      <w:spacing w:before="40" w:line="276"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62DE"/>
    <w:pPr>
      <w:keepNext/>
      <w:keepLines/>
      <w:numPr>
        <w:ilvl w:val="8"/>
        <w:numId w:val="1"/>
      </w:numPr>
      <w:spacing w:before="40" w:line="276"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813E1"/>
    <w:pPr>
      <w:tabs>
        <w:tab w:val="center" w:pos="4320"/>
        <w:tab w:val="right" w:pos="8640"/>
      </w:tabs>
    </w:pPr>
  </w:style>
  <w:style w:type="character" w:customStyle="1" w:styleId="HeaderChar">
    <w:name w:val="Header Char"/>
    <w:basedOn w:val="DefaultParagraphFont"/>
    <w:link w:val="Header"/>
    <w:rsid w:val="007962DE"/>
    <w:rPr>
      <w:rFonts w:ascii="Times New Roman" w:eastAsia="Times New Roman" w:hAnsi="Times New Roman" w:cs="Times New Roman"/>
    </w:rPr>
  </w:style>
  <w:style w:type="paragraph" w:styleId="Footer">
    <w:name w:val="footer"/>
    <w:basedOn w:val="Normal"/>
    <w:link w:val="FooterChar"/>
    <w:rsid w:val="008813E1"/>
    <w:pPr>
      <w:tabs>
        <w:tab w:val="center" w:pos="4680"/>
        <w:tab w:val="right" w:pos="9360"/>
      </w:tabs>
    </w:pPr>
  </w:style>
  <w:style w:type="character" w:customStyle="1" w:styleId="FooterChar">
    <w:name w:val="Footer Char"/>
    <w:basedOn w:val="DefaultParagraphFont"/>
    <w:link w:val="Footer"/>
    <w:rsid w:val="008813E1"/>
    <w:rPr>
      <w:rFonts w:ascii="Times New Roman" w:eastAsia="Times New Roman" w:hAnsi="Times New Roman" w:cs="Times New Roman"/>
    </w:rPr>
  </w:style>
  <w:style w:type="character" w:customStyle="1" w:styleId="Heading1Char">
    <w:name w:val="Heading 1 Char"/>
    <w:basedOn w:val="DefaultParagraphFont"/>
    <w:link w:val="Heading1"/>
    <w:rsid w:val="008813E1"/>
    <w:rPr>
      <w:rFonts w:ascii="Times New Roman" w:eastAsiaTheme="majorEastAsia" w:hAnsi="Times New Roman" w:cstheme="majorBidi"/>
      <w:b/>
      <w:bCs/>
      <w:color w:val="2F5496" w:themeColor="accent1" w:themeShade="BF"/>
      <w:sz w:val="28"/>
      <w:szCs w:val="28"/>
    </w:rPr>
  </w:style>
  <w:style w:type="character" w:customStyle="1" w:styleId="Heading2Char">
    <w:name w:val="Heading 2 Char"/>
    <w:link w:val="Heading2"/>
    <w:rsid w:val="008813E1"/>
    <w:rPr>
      <w:rFonts w:ascii="Times New Roman" w:eastAsia="Times New Roman" w:hAnsi="Times New Roman" w:cs="Times New Roman"/>
      <w:b/>
      <w:bCs/>
      <w:color w:val="5B9BD5"/>
      <w:sz w:val="26"/>
      <w:szCs w:val="26"/>
    </w:rPr>
  </w:style>
  <w:style w:type="character" w:customStyle="1" w:styleId="Heading3Char">
    <w:name w:val="Heading 3 Char"/>
    <w:basedOn w:val="DefaultParagraphFont"/>
    <w:link w:val="Heading3"/>
    <w:uiPriority w:val="9"/>
    <w:rsid w:val="008813E1"/>
    <w:rPr>
      <w:rFonts w:ascii="Times New Roman" w:eastAsiaTheme="majorEastAsia" w:hAnsi="Times New Roman" w:cstheme="majorBidi"/>
      <w:color w:val="1F3864" w:themeColor="accent1" w:themeShade="80"/>
    </w:rPr>
  </w:style>
  <w:style w:type="character" w:customStyle="1" w:styleId="Heading4Char">
    <w:name w:val="Heading 4 Char"/>
    <w:basedOn w:val="DefaultParagraphFont"/>
    <w:link w:val="Heading4"/>
    <w:uiPriority w:val="9"/>
    <w:rsid w:val="007962DE"/>
    <w:rPr>
      <w:rFonts w:asciiTheme="majorHAnsi" w:eastAsiaTheme="majorEastAsia" w:hAnsiTheme="majorHAnsi" w:cstheme="majorBidi"/>
      <w:i/>
      <w:iCs/>
      <w:color w:val="2F5496" w:themeColor="accent1" w:themeShade="BF"/>
      <w:sz w:val="22"/>
      <w:szCs w:val="22"/>
    </w:rPr>
  </w:style>
  <w:style w:type="character" w:customStyle="1" w:styleId="Heading5Char">
    <w:name w:val="Heading 5 Char"/>
    <w:basedOn w:val="DefaultParagraphFont"/>
    <w:link w:val="Heading5"/>
    <w:uiPriority w:val="9"/>
    <w:semiHidden/>
    <w:rsid w:val="007962DE"/>
    <w:rPr>
      <w:rFonts w:asciiTheme="majorHAnsi" w:eastAsiaTheme="majorEastAsia" w:hAnsiTheme="majorHAnsi" w:cstheme="majorBidi"/>
      <w:color w:val="2F5496" w:themeColor="accent1" w:themeShade="BF"/>
      <w:sz w:val="22"/>
      <w:szCs w:val="22"/>
    </w:rPr>
  </w:style>
  <w:style w:type="character" w:customStyle="1" w:styleId="Heading6Char">
    <w:name w:val="Heading 6 Char"/>
    <w:basedOn w:val="DefaultParagraphFont"/>
    <w:link w:val="Heading6"/>
    <w:uiPriority w:val="9"/>
    <w:semiHidden/>
    <w:rsid w:val="007962DE"/>
    <w:rPr>
      <w:rFonts w:asciiTheme="majorHAnsi" w:eastAsiaTheme="majorEastAsia" w:hAnsiTheme="majorHAnsi" w:cstheme="majorBidi"/>
      <w:color w:val="1F3763" w:themeColor="accent1" w:themeShade="7F"/>
      <w:sz w:val="22"/>
      <w:szCs w:val="22"/>
    </w:rPr>
  </w:style>
  <w:style w:type="character" w:customStyle="1" w:styleId="Heading7Char">
    <w:name w:val="Heading 7 Char"/>
    <w:basedOn w:val="DefaultParagraphFont"/>
    <w:link w:val="Heading7"/>
    <w:uiPriority w:val="9"/>
    <w:semiHidden/>
    <w:rsid w:val="007962DE"/>
    <w:rPr>
      <w:rFonts w:asciiTheme="majorHAnsi" w:eastAsiaTheme="majorEastAsia" w:hAnsiTheme="majorHAnsi" w:cstheme="majorBidi"/>
      <w:i/>
      <w:iCs/>
      <w:color w:val="1F3763" w:themeColor="accent1" w:themeShade="7F"/>
      <w:sz w:val="22"/>
      <w:szCs w:val="22"/>
    </w:rPr>
  </w:style>
  <w:style w:type="character" w:customStyle="1" w:styleId="Heading8Char">
    <w:name w:val="Heading 8 Char"/>
    <w:basedOn w:val="DefaultParagraphFont"/>
    <w:link w:val="Heading8"/>
    <w:uiPriority w:val="9"/>
    <w:semiHidden/>
    <w:rsid w:val="007962D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962D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autoRedefine/>
    <w:qFormat/>
    <w:rsid w:val="008813E1"/>
    <w:pPr>
      <w:pBdr>
        <w:bottom w:val="single" w:sz="8" w:space="4" w:color="4472C4" w:themeColor="accent1"/>
      </w:pBdr>
      <w:spacing w:after="120"/>
    </w:pPr>
    <w:rPr>
      <w:rFonts w:eastAsiaTheme="majorEastAsia" w:cstheme="majorBidi"/>
      <w:color w:val="1F3864" w:themeColor="accent1" w:themeShade="80"/>
      <w:spacing w:val="5"/>
      <w:kern w:val="28"/>
      <w:sz w:val="52"/>
      <w:szCs w:val="52"/>
    </w:rPr>
  </w:style>
  <w:style w:type="character" w:customStyle="1" w:styleId="TitleChar">
    <w:name w:val="Title Char"/>
    <w:basedOn w:val="DefaultParagraphFont"/>
    <w:link w:val="Title"/>
    <w:rsid w:val="008813E1"/>
    <w:rPr>
      <w:rFonts w:ascii="Times New Roman" w:eastAsiaTheme="majorEastAsia" w:hAnsi="Times New Roman" w:cstheme="majorBidi"/>
      <w:color w:val="1F3864" w:themeColor="accent1" w:themeShade="80"/>
      <w:spacing w:val="5"/>
      <w:kern w:val="28"/>
      <w:sz w:val="52"/>
      <w:szCs w:val="52"/>
    </w:rPr>
  </w:style>
  <w:style w:type="paragraph" w:styleId="ListParagraph">
    <w:name w:val="List Paragraph"/>
    <w:basedOn w:val="Normal"/>
    <w:uiPriority w:val="34"/>
    <w:qFormat/>
    <w:rsid w:val="008813E1"/>
    <w:rPr>
      <w:rFonts w:eastAsia="Calibri"/>
      <w:szCs w:val="22"/>
    </w:rPr>
  </w:style>
  <w:style w:type="character" w:styleId="PageNumber">
    <w:name w:val="page number"/>
    <w:basedOn w:val="DefaultParagraphFont"/>
    <w:rsid w:val="008813E1"/>
  </w:style>
  <w:style w:type="character" w:styleId="Hyperlink">
    <w:name w:val="Hyperlink"/>
    <w:uiPriority w:val="99"/>
    <w:unhideWhenUsed/>
    <w:rsid w:val="008813E1"/>
    <w:rPr>
      <w:color w:val="0000FF"/>
      <w:u w:val="single"/>
    </w:rPr>
  </w:style>
  <w:style w:type="character" w:customStyle="1" w:styleId="apple-converted-space">
    <w:name w:val="apple-converted-space"/>
    <w:basedOn w:val="DefaultParagraphFont"/>
    <w:rsid w:val="008813E1"/>
  </w:style>
  <w:style w:type="paragraph" w:customStyle="1" w:styleId="NumberedList">
    <w:name w:val="Numbered List"/>
    <w:basedOn w:val="Normal"/>
    <w:uiPriority w:val="99"/>
    <w:qFormat/>
    <w:rsid w:val="008813E1"/>
    <w:pPr>
      <w:numPr>
        <w:numId w:val="35"/>
      </w:numPr>
      <w:spacing w:before="120"/>
    </w:pPr>
    <w:rPr>
      <w:rFonts w:eastAsia="Calibri"/>
      <w:szCs w:val="22"/>
    </w:rPr>
  </w:style>
  <w:style w:type="paragraph" w:customStyle="1" w:styleId="ReferenceText">
    <w:name w:val="Reference Text"/>
    <w:basedOn w:val="Normal"/>
    <w:uiPriority w:val="99"/>
    <w:qFormat/>
    <w:rsid w:val="008813E1"/>
    <w:pPr>
      <w:spacing w:before="120"/>
      <w:ind w:left="720" w:hanging="720"/>
    </w:pPr>
    <w:rPr>
      <w:rFonts w:eastAsiaTheme="minorHAnsi" w:cstheme="minorBidi"/>
      <w:szCs w:val="22"/>
    </w:rPr>
  </w:style>
  <w:style w:type="paragraph" w:styleId="BalloonText">
    <w:name w:val="Balloon Text"/>
    <w:basedOn w:val="Normal"/>
    <w:link w:val="BalloonTextChar"/>
    <w:rsid w:val="008813E1"/>
    <w:rPr>
      <w:rFonts w:ascii="Tahoma" w:hAnsi="Tahoma" w:cs="Tahoma"/>
      <w:sz w:val="16"/>
      <w:szCs w:val="16"/>
    </w:rPr>
  </w:style>
  <w:style w:type="character" w:customStyle="1" w:styleId="BalloonTextChar">
    <w:name w:val="Balloon Text Char"/>
    <w:basedOn w:val="DefaultParagraphFont"/>
    <w:link w:val="BalloonText"/>
    <w:rsid w:val="008813E1"/>
    <w:rPr>
      <w:rFonts w:ascii="Tahoma" w:eastAsia="Times New Roman" w:hAnsi="Tahoma" w:cs="Tahoma"/>
      <w:sz w:val="16"/>
      <w:szCs w:val="16"/>
    </w:rPr>
  </w:style>
  <w:style w:type="paragraph" w:customStyle="1" w:styleId="BulletedList">
    <w:name w:val="Bulleted List"/>
    <w:basedOn w:val="Normal"/>
    <w:qFormat/>
    <w:rsid w:val="008813E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ollege%20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College Word template.dotx</Template>
  <TotalTime>0</TotalTime>
  <Pages>6</Pages>
  <Words>1337</Words>
  <Characters>7621</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Chapter 1</vt:lpstr>
      <vt:lpstr>    Learning Objectives:</vt:lpstr>
      <vt:lpstr>    The work of Francis Galton led to psychology’s emphasis on individual difference</vt:lpstr>
      <vt:lpstr>        Galton noted that eminence seemed to run in families, leading him to question th</vt:lpstr>
      <vt:lpstr>        Galton developed tests of intelligence and also invented statistical analyses to</vt:lpstr>
      <vt:lpstr>    In the years following World War II, the cognitive revolution challenged the ide</vt:lpstr>
      <vt:lpstr>        The field of human factors engineering led to the development of the concept of </vt:lpstr>
      <vt:lpstr>        Human beings were seen as limited-capacity processors who can do only so many th</vt:lpstr>
      <vt:lpstr>        At the same time, Noam Chomsky’s work in linguistics showed that behaviorism can</vt:lpstr>
      <vt:lpstr>        Early developments in neuroscience helped to answer questions about the localiza</vt:lpstr>
      <vt:lpstr>        Finally, work in artificial intelligence examined how to program computers to so</vt:lpstr>
      <vt:lpstr>    During the 1970s, researchers in different fields noticed that they were investi</vt:lpstr>
    </vt:vector>
  </TitlesOfParts>
  <Company/>
  <LinksUpToDate>false</LinksUpToDate>
  <CharactersWithSpaces>8941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Van Wallendael</dc:creator>
  <cp:keywords/>
  <dc:description/>
  <cp:lastModifiedBy>Stephanie Palermini</cp:lastModifiedBy>
  <cp:revision>2</cp:revision>
  <dcterms:created xsi:type="dcterms:W3CDTF">2017-07-31T01:12:00Z</dcterms:created>
  <dcterms:modified xsi:type="dcterms:W3CDTF">2017-07-31T01:12:00Z</dcterms:modified>
</cp:coreProperties>
</file>