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2041" w:rsidRPr="00C52660" w:rsidRDefault="00DF2041" w:rsidP="00F67072">
      <w:pPr>
        <w:pStyle w:val="Title"/>
      </w:pPr>
      <w:bookmarkStart w:id="0" w:name="_Hlk483564279"/>
      <w:bookmarkStart w:id="1" w:name="_GoBack"/>
      <w:bookmarkEnd w:id="0"/>
      <w:bookmarkEnd w:id="1"/>
      <w:r w:rsidRPr="00F67072">
        <w:t>Class Activities</w:t>
      </w:r>
    </w:p>
    <w:p w:rsidR="00DF2041" w:rsidRPr="00F67072" w:rsidRDefault="00DF2041">
      <w:pPr>
        <w:pStyle w:val="Heading1"/>
      </w:pPr>
      <w:r w:rsidRPr="00F67072">
        <w:t>Chapter 14</w:t>
      </w:r>
      <w:r w:rsidR="00F67072" w:rsidRPr="00F67072">
        <w:t xml:space="preserve">: </w:t>
      </w:r>
      <w:r w:rsidR="00F67072" w:rsidRPr="00C52660">
        <w:t>Individual Differences in Cognition</w:t>
      </w:r>
    </w:p>
    <w:p w:rsidR="00DF2041" w:rsidRPr="00F32E15" w:rsidRDefault="00F67072" w:rsidP="00C52660">
      <w:pPr>
        <w:pStyle w:val="Heading2"/>
        <w:spacing w:line="360" w:lineRule="auto"/>
      </w:pPr>
      <w:r w:rsidRPr="00F32E15">
        <w:rPr>
          <w:rFonts w:eastAsia="Calibri"/>
          <w:szCs w:val="22"/>
        </w:rPr>
        <w:t>1.</w:t>
      </w:r>
      <w:r>
        <w:rPr>
          <w:rFonts w:eastAsia="Calibri"/>
          <w:szCs w:val="22"/>
        </w:rPr>
        <w:t xml:space="preserve"> </w:t>
      </w:r>
      <w:r w:rsidR="00DF2041" w:rsidRPr="00364A9E">
        <w:t xml:space="preserve">What </w:t>
      </w:r>
      <w:r w:rsidR="001F231D">
        <w:t>I</w:t>
      </w:r>
      <w:r w:rsidR="001F231D" w:rsidRPr="00364A9E">
        <w:t xml:space="preserve">s </w:t>
      </w:r>
      <w:r w:rsidR="00DF2041" w:rsidRPr="00364A9E">
        <w:t>a Culture?</w:t>
      </w:r>
    </w:p>
    <w:p w:rsidR="00F46EDB" w:rsidRPr="00F32E15" w:rsidRDefault="00DF2041">
      <w:pPr>
        <w:spacing w:line="360" w:lineRule="auto"/>
      </w:pPr>
      <w:r w:rsidRPr="00F32E15">
        <w:t>A culture is typically defined as a group of people who share similar attitudes, customs, beliefs</w:t>
      </w:r>
      <w:r w:rsidR="00364A9E" w:rsidRPr="00F32E15">
        <w:t>,</w:t>
      </w:r>
      <w:r w:rsidRPr="00F32E15">
        <w:t xml:space="preserve"> and behaviors.</w:t>
      </w:r>
      <w:r w:rsidR="008A546F">
        <w:t xml:space="preserve"> </w:t>
      </w:r>
      <w:r w:rsidR="00F46EDB" w:rsidRPr="00F32E15">
        <w:t xml:space="preserve">The purpose of </w:t>
      </w:r>
      <w:r w:rsidRPr="00F32E15">
        <w:t xml:space="preserve">this activity </w:t>
      </w:r>
      <w:r w:rsidR="00F46EDB" w:rsidRPr="00F32E15">
        <w:t>is for s</w:t>
      </w:r>
      <w:r w:rsidR="007B3566" w:rsidRPr="00F32E15">
        <w:t>tudents</w:t>
      </w:r>
      <w:r w:rsidR="00F46EDB" w:rsidRPr="00F32E15">
        <w:t xml:space="preserve"> to</w:t>
      </w:r>
      <w:r w:rsidR="007B3566" w:rsidRPr="00F32E15">
        <w:t xml:space="preserve"> work in groups to identify</w:t>
      </w:r>
      <w:r w:rsidRPr="00F32E15">
        <w:t xml:space="preserve"> the various cultures that exist on your college campus.</w:t>
      </w:r>
      <w:r w:rsidR="008A546F">
        <w:t xml:space="preserve"> </w:t>
      </w:r>
      <w:r w:rsidR="007B3566" w:rsidRPr="00F32E15">
        <w:t>Regardless of the size of your c</w:t>
      </w:r>
      <w:r w:rsidRPr="00F32E15">
        <w:t>ampus</w:t>
      </w:r>
      <w:r w:rsidR="007B3566" w:rsidRPr="00F32E15">
        <w:t xml:space="preserve">, students should </w:t>
      </w:r>
      <w:r w:rsidRPr="00F32E15">
        <w:t xml:space="preserve">be able to identify many groups </w:t>
      </w:r>
      <w:r w:rsidR="007B3566" w:rsidRPr="00F32E15">
        <w:t xml:space="preserve">including </w:t>
      </w:r>
      <w:r w:rsidRPr="00F32E15">
        <w:t xml:space="preserve">Greek organizations, athletic teams, religious groups, </w:t>
      </w:r>
      <w:r w:rsidR="007B3566" w:rsidRPr="00F32E15">
        <w:t xml:space="preserve">academic teams </w:t>
      </w:r>
      <w:r w:rsidR="00364A9E">
        <w:t>and</w:t>
      </w:r>
      <w:r w:rsidR="00364A9E" w:rsidRPr="00F32E15">
        <w:t xml:space="preserve"> </w:t>
      </w:r>
      <w:r w:rsidR="007B3566" w:rsidRPr="00F32E15">
        <w:t>clubs, and even faculty and administration.</w:t>
      </w:r>
    </w:p>
    <w:p w:rsidR="002E4FA6" w:rsidRPr="00F32E15" w:rsidRDefault="00F46EDB" w:rsidP="00F32E15">
      <w:pPr>
        <w:spacing w:line="360" w:lineRule="auto"/>
      </w:pPr>
      <w:r w:rsidRPr="00F32E15">
        <w:t xml:space="preserve">Distribute handout 14-1 to </w:t>
      </w:r>
      <w:proofErr w:type="gramStart"/>
      <w:r w:rsidRPr="00F32E15">
        <w:t>each student and have them</w:t>
      </w:r>
      <w:proofErr w:type="gramEnd"/>
      <w:r w:rsidRPr="00F32E15">
        <w:t xml:space="preserve"> list a unique culture on your campus in each of the three boxes.</w:t>
      </w:r>
      <w:r w:rsidR="008A546F">
        <w:t xml:space="preserve"> </w:t>
      </w:r>
      <w:r w:rsidRPr="00F32E15">
        <w:t>Then, h</w:t>
      </w:r>
      <w:r w:rsidR="007B3566" w:rsidRPr="00F32E15">
        <w:t xml:space="preserve">ave </w:t>
      </w:r>
      <w:proofErr w:type="gramStart"/>
      <w:r w:rsidR="007B3566" w:rsidRPr="00F32E15">
        <w:t>them</w:t>
      </w:r>
      <w:proofErr w:type="gramEnd"/>
      <w:r w:rsidR="007B3566" w:rsidRPr="00F32E15">
        <w:t xml:space="preserve"> define </w:t>
      </w:r>
      <w:r w:rsidRPr="00F32E15">
        <w:t xml:space="preserve">the culture by </w:t>
      </w:r>
      <w:r w:rsidR="005E459A" w:rsidRPr="00F32E15">
        <w:t>listing three</w:t>
      </w:r>
      <w:r w:rsidR="007B3566" w:rsidRPr="00F32E15">
        <w:t xml:space="preserve"> attitudes, customs, beliefs</w:t>
      </w:r>
      <w:r w:rsidR="00364A9E" w:rsidRPr="00F32E15">
        <w:t>,</w:t>
      </w:r>
      <w:r w:rsidR="007B3566" w:rsidRPr="00F32E15">
        <w:t xml:space="preserve"> </w:t>
      </w:r>
      <w:r w:rsidR="005E459A" w:rsidRPr="00F32E15">
        <w:t xml:space="preserve">or </w:t>
      </w:r>
      <w:r w:rsidR="007B3566" w:rsidRPr="00F32E15">
        <w:t xml:space="preserve">behaviors </w:t>
      </w:r>
      <w:r w:rsidR="005E459A" w:rsidRPr="00F32E15">
        <w:t xml:space="preserve">on the lines </w:t>
      </w:r>
      <w:r w:rsidR="007B3566" w:rsidRPr="00F32E15">
        <w:t>that make the cultures a culture.</w:t>
      </w:r>
      <w:r w:rsidR="008A546F">
        <w:t xml:space="preserve"> </w:t>
      </w:r>
      <w:r w:rsidR="007B3566" w:rsidRPr="00F32E15">
        <w:t xml:space="preserve">Last, have them look at their </w:t>
      </w:r>
      <w:r w:rsidR="005E459A" w:rsidRPr="00F32E15">
        <w:t>culture diagrams.</w:t>
      </w:r>
      <w:r w:rsidR="008A546F">
        <w:t xml:space="preserve"> </w:t>
      </w:r>
      <w:r w:rsidR="005E459A" w:rsidRPr="00F32E15">
        <w:t>Are they mutually exclusive?</w:t>
      </w:r>
      <w:r w:rsidR="008A546F">
        <w:t xml:space="preserve"> </w:t>
      </w:r>
      <w:r w:rsidR="005E459A" w:rsidRPr="00F32E15">
        <w:t xml:space="preserve">Do they share any common </w:t>
      </w:r>
      <w:r w:rsidR="00B23302" w:rsidRPr="00F32E15">
        <w:t xml:space="preserve">traits? This can be used to generate a discussion about </w:t>
      </w:r>
      <w:proofErr w:type="gramStart"/>
      <w:r w:rsidR="00B23302" w:rsidRPr="00F32E15">
        <w:t>cultures and whether they are more different than similar, or vice versa</w:t>
      </w:r>
      <w:proofErr w:type="gramEnd"/>
      <w:r w:rsidR="00B23302" w:rsidRPr="00F32E15">
        <w:t>.</w:t>
      </w:r>
    </w:p>
    <w:p w:rsidR="002E4FA6" w:rsidRPr="00F32E15" w:rsidRDefault="002E4FA6" w:rsidP="00F32E15">
      <w:pPr>
        <w:spacing w:after="160" w:line="360" w:lineRule="auto"/>
      </w:pPr>
      <w:r w:rsidRPr="00F32E15">
        <w:br w:type="page"/>
      </w:r>
    </w:p>
    <w:p w:rsidR="00AD6E22" w:rsidRPr="00F32E15" w:rsidRDefault="002E4FA6" w:rsidP="002E4FA6">
      <w:pPr>
        <w:jc w:val="center"/>
      </w:pPr>
      <w:r w:rsidRPr="00F32E15">
        <w:lastRenderedPageBreak/>
        <w:t>Handout 14-1</w:t>
      </w:r>
    </w:p>
    <w:p w:rsidR="007B3566" w:rsidRPr="00F32E15" w:rsidRDefault="007B3566"/>
    <w:p w:rsidR="007B3566" w:rsidRPr="00F32E15" w:rsidRDefault="002E4FA6">
      <w:r w:rsidRPr="00F32E15">
        <w:rPr>
          <w:noProof/>
        </w:rPr>
        <mc:AlternateContent>
          <mc:Choice Requires="wps">
            <w:drawing>
              <wp:anchor distT="0" distB="0" distL="114300" distR="114300" simplePos="0" relativeHeight="251681792" behindDoc="0" locked="0" layoutInCell="1" allowOverlap="1">
                <wp:simplePos x="0" y="0"/>
                <wp:positionH relativeFrom="column">
                  <wp:posOffset>2446317</wp:posOffset>
                </wp:positionH>
                <wp:positionV relativeFrom="paragraph">
                  <wp:posOffset>8280</wp:posOffset>
                </wp:positionV>
                <wp:extent cx="1045028" cy="343799"/>
                <wp:effectExtent l="0" t="0" r="3175" b="0"/>
                <wp:wrapNone/>
                <wp:docPr id="18" name="Text Box 18"/>
                <wp:cNvGraphicFramePr/>
                <a:graphic xmlns:a="http://schemas.openxmlformats.org/drawingml/2006/main">
                  <a:graphicData uri="http://schemas.microsoft.com/office/word/2010/wordprocessingShape">
                    <wps:wsp>
                      <wps:cNvSpPr txBox="1"/>
                      <wps:spPr>
                        <a:xfrm>
                          <a:off x="0" y="0"/>
                          <a:ext cx="1045028" cy="343799"/>
                        </a:xfrm>
                        <a:prstGeom prst="rect">
                          <a:avLst/>
                        </a:prstGeom>
                        <a:solidFill>
                          <a:schemeClr val="lt1"/>
                        </a:solidFill>
                        <a:ln w="6350">
                          <a:noFill/>
                        </a:ln>
                      </wps:spPr>
                      <wps:txbx>
                        <w:txbxContent>
                          <w:p w:rsidR="002E4FA6" w:rsidRDefault="002E4FA6" w:rsidP="002E4FA6">
                            <w:pPr>
                              <w:jc w:val="center"/>
                            </w:pPr>
                            <w:r>
                              <w:t>Culture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8" o:spid="_x0000_s1026" type="#_x0000_t202" style="position:absolute;margin-left:192.6pt;margin-top:.65pt;width:82.3pt;height:27.0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" fillcolor="white [3201]" stroked="f" strokeweight=".5pt">
                <v:textbox>
                  <w:txbxContent>
                    <w:p w:rsidR="002E4FA6" w:rsidRDefault="002E4FA6" w:rsidP="002E4FA6">
                      <w:pPr>
                        <w:jc w:val="center"/>
                      </w:pPr>
                      <w:r>
                        <w:t>Culture 1</w:t>
                      </w:r>
                    </w:p>
                  </w:txbxContent>
                </v:textbox>
              </v:shape>
            </w:pict>
          </mc:Fallback>
        </mc:AlternateContent>
      </w:r>
    </w:p>
    <w:p w:rsidR="007B3566" w:rsidRPr="00F32E15" w:rsidRDefault="007B3566"/>
    <w:p w:rsidR="007B3566" w:rsidRPr="00F32E15" w:rsidRDefault="002E4FA6">
      <w:r w:rsidRPr="00F32E15">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17780</wp:posOffset>
                </wp:positionV>
                <wp:extent cx="1885950" cy="62865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1885950" cy="6286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45EC475" id="Rectangle 1" o:spid="_x0000_s1026" style="position:absolute;margin-left:0;margin-top:1.4pt;width:148.5pt;height:49.5pt;z-index:251659264;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" filled="f" strokecolor="#1f3763 [1604]" strokeweight="1pt">
                <w10:wrap anchorx="margin"/>
              </v:rect>
            </w:pict>
          </mc:Fallback>
        </mc:AlternateContent>
      </w:r>
    </w:p>
    <w:p w:rsidR="007B3566" w:rsidRPr="00F32E15" w:rsidRDefault="007B3566"/>
    <w:p w:rsidR="007B3566" w:rsidRPr="00F32E15" w:rsidRDefault="007B3566"/>
    <w:p w:rsidR="002E4FA6" w:rsidRPr="00F32E15" w:rsidRDefault="002E4FA6">
      <w:r w:rsidRPr="00F32E15">
        <w:rPr>
          <w:noProof/>
        </w:rPr>
        <mc:AlternateContent>
          <mc:Choice Requires="wps">
            <w:drawing>
              <wp:anchor distT="0" distB="0" distL="114300" distR="114300" simplePos="0" relativeHeight="251666432" behindDoc="0" locked="0" layoutInCell="1" allowOverlap="1" wp14:anchorId="50219ADA" wp14:editId="343E863F">
                <wp:simplePos x="0" y="0"/>
                <wp:positionH relativeFrom="column">
                  <wp:posOffset>2933700</wp:posOffset>
                </wp:positionH>
                <wp:positionV relativeFrom="paragraph">
                  <wp:posOffset>128460</wp:posOffset>
                </wp:positionV>
                <wp:extent cx="0" cy="854710"/>
                <wp:effectExtent l="0" t="0" r="38100" b="21590"/>
                <wp:wrapNone/>
                <wp:docPr id="9" name="Straight Connector 9"/>
                <wp:cNvGraphicFramePr/>
                <a:graphic xmlns:a="http://schemas.openxmlformats.org/drawingml/2006/main">
                  <a:graphicData uri="http://schemas.microsoft.com/office/word/2010/wordprocessingShape">
                    <wps:wsp>
                      <wps:cNvCnPr/>
                      <wps:spPr>
                        <a:xfrm flipH="1">
                          <a:off x="0" y="0"/>
                          <a:ext cx="0" cy="85471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B34914" id="Straight Connector 9"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1pt,10.1pt" to="231pt,7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" strokecolor="#4472c4 [3204]" strokeweight=".5pt">
                <v:stroke joinstyle="miter"/>
              </v:line>
            </w:pict>
          </mc:Fallback>
        </mc:AlternateContent>
      </w:r>
      <w:r w:rsidRPr="00F32E15">
        <w:rPr>
          <w:noProof/>
        </w:rPr>
        <mc:AlternateContent>
          <mc:Choice Requires="wps">
            <w:drawing>
              <wp:anchor distT="0" distB="0" distL="114300" distR="114300" simplePos="0" relativeHeight="251668480" behindDoc="0" locked="0" layoutInCell="1" allowOverlap="1" wp14:anchorId="4E532FF0" wp14:editId="6862E3F3">
                <wp:simplePos x="0" y="0"/>
                <wp:positionH relativeFrom="column">
                  <wp:posOffset>2909058</wp:posOffset>
                </wp:positionH>
                <wp:positionV relativeFrom="paragraph">
                  <wp:posOffset>116287</wp:posOffset>
                </wp:positionV>
                <wp:extent cx="1399433" cy="629623"/>
                <wp:effectExtent l="0" t="0" r="29845" b="37465"/>
                <wp:wrapNone/>
                <wp:docPr id="10" name="Straight Connector 10"/>
                <wp:cNvGraphicFramePr/>
                <a:graphic xmlns:a="http://schemas.openxmlformats.org/drawingml/2006/main">
                  <a:graphicData uri="http://schemas.microsoft.com/office/word/2010/wordprocessingShape">
                    <wps:wsp>
                      <wps:cNvCnPr/>
                      <wps:spPr>
                        <a:xfrm>
                          <a:off x="0" y="0"/>
                          <a:ext cx="1399433" cy="62962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B7A3122" id="Straight Connector 10"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9.05pt,9.15pt" to="339.25pt,5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" strokecolor="#4472c4 [3204]" strokeweight=".5pt">
                <v:stroke joinstyle="miter"/>
              </v:line>
            </w:pict>
          </mc:Fallback>
        </mc:AlternateContent>
      </w:r>
      <w:r w:rsidRPr="00F32E15">
        <w:rPr>
          <w:noProof/>
        </w:rPr>
        <mc:AlternateContent>
          <mc:Choice Requires="wps">
            <w:drawing>
              <wp:anchor distT="0" distB="0" distL="114300" distR="114300" simplePos="0" relativeHeight="251664384" behindDoc="0" locked="0" layoutInCell="1" allowOverlap="1">
                <wp:simplePos x="0" y="0"/>
                <wp:positionH relativeFrom="column">
                  <wp:posOffset>1707820</wp:posOffset>
                </wp:positionH>
                <wp:positionV relativeFrom="paragraph">
                  <wp:posOffset>116889</wp:posOffset>
                </wp:positionV>
                <wp:extent cx="1225385" cy="642010"/>
                <wp:effectExtent l="0" t="0" r="32385" b="24765"/>
                <wp:wrapNone/>
                <wp:docPr id="8" name="Straight Connector 8"/>
                <wp:cNvGraphicFramePr/>
                <a:graphic xmlns:a="http://schemas.openxmlformats.org/drawingml/2006/main">
                  <a:graphicData uri="http://schemas.microsoft.com/office/word/2010/wordprocessingShape">
                    <wps:wsp>
                      <wps:cNvCnPr/>
                      <wps:spPr>
                        <a:xfrm flipH="1">
                          <a:off x="0" y="0"/>
                          <a:ext cx="1225385" cy="64201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2D92D41" id="Straight Connector 8" o:spid="_x0000_s1026" style="position:absolute;flip:x;z-index:251664384;visibility:visible;mso-wrap-style:square;mso-wrap-distance-left:9pt;mso-wrap-distance-top:0;mso-wrap-distance-right:9pt;mso-wrap-distance-bottom:0;mso-position-horizontal:absolute;mso-position-horizontal-relative:text;mso-position-vertical:absolute;mso-position-vertical-relative:text" from="134.45pt,9.2pt" to="230.95pt,5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" strokecolor="#4472c4 [3204]" strokeweight=".5pt">
                <v:stroke joinstyle="miter"/>
              </v:line>
            </w:pict>
          </mc:Fallback>
        </mc:AlternateContent>
      </w:r>
    </w:p>
    <w:p w:rsidR="002E4FA6" w:rsidRPr="00F32E15" w:rsidRDefault="002E4FA6"/>
    <w:p w:rsidR="00AF34C4" w:rsidRPr="00F32E15" w:rsidRDefault="002E4FA6">
      <w:r w:rsidRPr="00F32E15">
        <w:rPr>
          <w:noProof/>
        </w:rPr>
        <mc:AlternateContent>
          <mc:Choice Requires="wps">
            <w:drawing>
              <wp:anchor distT="0" distB="0" distL="114300" distR="114300" simplePos="0" relativeHeight="251685888" behindDoc="0" locked="0" layoutInCell="1" allowOverlap="1" wp14:anchorId="20140B6A" wp14:editId="3C069DE7">
                <wp:simplePos x="0" y="0"/>
                <wp:positionH relativeFrom="column">
                  <wp:posOffset>4642485</wp:posOffset>
                </wp:positionH>
                <wp:positionV relativeFrom="paragraph">
                  <wp:posOffset>3488500</wp:posOffset>
                </wp:positionV>
                <wp:extent cx="1045028" cy="343799"/>
                <wp:effectExtent l="0" t="0" r="3175" b="0"/>
                <wp:wrapNone/>
                <wp:docPr id="20" name="Text Box 20"/>
                <wp:cNvGraphicFramePr/>
                <a:graphic xmlns:a="http://schemas.openxmlformats.org/drawingml/2006/main">
                  <a:graphicData uri="http://schemas.microsoft.com/office/word/2010/wordprocessingShape">
                    <wps:wsp>
                      <wps:cNvSpPr txBox="1"/>
                      <wps:spPr>
                        <a:xfrm>
                          <a:off x="0" y="0"/>
                          <a:ext cx="1045028" cy="343799"/>
                        </a:xfrm>
                        <a:prstGeom prst="rect">
                          <a:avLst/>
                        </a:prstGeom>
                        <a:solidFill>
                          <a:schemeClr val="lt1"/>
                        </a:solidFill>
                        <a:ln w="6350">
                          <a:noFill/>
                        </a:ln>
                      </wps:spPr>
                      <wps:txbx>
                        <w:txbxContent>
                          <w:p w:rsidR="002E4FA6" w:rsidRDefault="002E4FA6" w:rsidP="002E4FA6">
                            <w:pPr>
                              <w:jc w:val="center"/>
                            </w:pPr>
                            <w:r>
                              <w:t>Culture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0140B6A" id="Text Box 20" o:spid="_x0000_s1027" type="#_x0000_t202" style="position:absolute;margin-left:365.55pt;margin-top:274.7pt;width:82.3pt;height:27.0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" fillcolor="white [3201]" stroked="f" strokeweight=".5pt">
                <v:textbox>
                  <w:txbxContent>
                    <w:p w:rsidR="002E4FA6" w:rsidRDefault="002E4FA6" w:rsidP="002E4FA6">
                      <w:pPr>
                        <w:jc w:val="center"/>
                      </w:pPr>
                      <w:r>
                        <w:t>Culture 3</w:t>
                      </w:r>
                    </w:p>
                  </w:txbxContent>
                </v:textbox>
              </v:shape>
            </w:pict>
          </mc:Fallback>
        </mc:AlternateContent>
      </w:r>
      <w:r w:rsidRPr="00F32E15">
        <w:rPr>
          <w:noProof/>
        </w:rPr>
        <mc:AlternateContent>
          <mc:Choice Requires="wps">
            <w:drawing>
              <wp:anchor distT="0" distB="0" distL="114300" distR="114300" simplePos="0" relativeHeight="251683840" behindDoc="0" locked="0" layoutInCell="1" allowOverlap="1" wp14:anchorId="20140B6A" wp14:editId="3C069DE7">
                <wp:simplePos x="0" y="0"/>
                <wp:positionH relativeFrom="column">
                  <wp:posOffset>199605</wp:posOffset>
                </wp:positionH>
                <wp:positionV relativeFrom="paragraph">
                  <wp:posOffset>3470209</wp:posOffset>
                </wp:positionV>
                <wp:extent cx="1045028" cy="343799"/>
                <wp:effectExtent l="0" t="0" r="3175" b="0"/>
                <wp:wrapNone/>
                <wp:docPr id="19" name="Text Box 19"/>
                <wp:cNvGraphicFramePr/>
                <a:graphic xmlns:a="http://schemas.openxmlformats.org/drawingml/2006/main">
                  <a:graphicData uri="http://schemas.microsoft.com/office/word/2010/wordprocessingShape">
                    <wps:wsp>
                      <wps:cNvSpPr txBox="1"/>
                      <wps:spPr>
                        <a:xfrm>
                          <a:off x="0" y="0"/>
                          <a:ext cx="1045028" cy="343799"/>
                        </a:xfrm>
                        <a:prstGeom prst="rect">
                          <a:avLst/>
                        </a:prstGeom>
                        <a:solidFill>
                          <a:schemeClr val="lt1"/>
                        </a:solidFill>
                        <a:ln w="6350">
                          <a:noFill/>
                        </a:ln>
                      </wps:spPr>
                      <wps:txbx>
                        <w:txbxContent>
                          <w:p w:rsidR="002E4FA6" w:rsidRDefault="002E4FA6" w:rsidP="002E4FA6">
                            <w:pPr>
                              <w:jc w:val="center"/>
                            </w:pPr>
                            <w:r>
                              <w:t>Culture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0140B6A" id="Text Box 19" o:spid="_x0000_s1028" type="#_x0000_t202" style="position:absolute;margin-left:15.7pt;margin-top:273.25pt;width:82.3pt;height:27.05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" fillcolor="white [3201]" stroked="f" strokeweight=".5pt">
                <v:textbox>
                  <w:txbxContent>
                    <w:p w:rsidR="002E4FA6" w:rsidRDefault="002E4FA6" w:rsidP="002E4FA6">
                      <w:pPr>
                        <w:jc w:val="center"/>
                      </w:pPr>
                      <w:r>
                        <w:t>Culture 2</w:t>
                      </w:r>
                    </w:p>
                  </w:txbxContent>
                </v:textbox>
              </v:shape>
            </w:pict>
          </mc:Fallback>
        </mc:AlternateContent>
      </w:r>
      <w:r w:rsidRPr="00F32E15">
        <w:rPr>
          <w:noProof/>
        </w:rPr>
        <mc:AlternateContent>
          <mc:Choice Requires="wps">
            <w:drawing>
              <wp:anchor distT="0" distB="0" distL="114300" distR="114300" simplePos="0" relativeHeight="251678720" behindDoc="0" locked="0" layoutInCell="1" allowOverlap="1" wp14:anchorId="76FDD294" wp14:editId="02847C95">
                <wp:simplePos x="0" y="0"/>
                <wp:positionH relativeFrom="column">
                  <wp:posOffset>5102860</wp:posOffset>
                </wp:positionH>
                <wp:positionV relativeFrom="paragraph">
                  <wp:posOffset>1961070</wp:posOffset>
                </wp:positionV>
                <wp:extent cx="0" cy="854710"/>
                <wp:effectExtent l="0" t="0" r="38100" b="21590"/>
                <wp:wrapNone/>
                <wp:docPr id="16" name="Straight Connector 16"/>
                <wp:cNvGraphicFramePr/>
                <a:graphic xmlns:a="http://schemas.openxmlformats.org/drawingml/2006/main">
                  <a:graphicData uri="http://schemas.microsoft.com/office/word/2010/wordprocessingShape">
                    <wps:wsp>
                      <wps:cNvCnPr/>
                      <wps:spPr>
                        <a:xfrm flipH="1">
                          <a:off x="0" y="0"/>
                          <a:ext cx="0" cy="85471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3D9C42" id="Straight Connector 16"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1.8pt,154.4pt" to="401.8pt,2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" strokecolor="#4472c4 [3204]" strokeweight=".5pt">
                <v:stroke joinstyle="miter"/>
              </v:line>
            </w:pict>
          </mc:Fallback>
        </mc:AlternateContent>
      </w:r>
      <w:r w:rsidRPr="00F32E15">
        <w:rPr>
          <w:noProof/>
        </w:rPr>
        <mc:AlternateContent>
          <mc:Choice Requires="wps">
            <w:drawing>
              <wp:anchor distT="0" distB="0" distL="114300" distR="114300" simplePos="0" relativeHeight="251680768" behindDoc="0" locked="0" layoutInCell="1" allowOverlap="1" wp14:anchorId="12244DC2" wp14:editId="15C7B5F7">
                <wp:simplePos x="0" y="0"/>
                <wp:positionH relativeFrom="margin">
                  <wp:posOffset>5115115</wp:posOffset>
                </wp:positionH>
                <wp:positionV relativeFrom="paragraph">
                  <wp:posOffset>2280285</wp:posOffset>
                </wp:positionV>
                <wp:extent cx="915101" cy="533779"/>
                <wp:effectExtent l="0" t="0" r="37465" b="19050"/>
                <wp:wrapNone/>
                <wp:docPr id="17" name="Straight Connector 17"/>
                <wp:cNvGraphicFramePr/>
                <a:graphic xmlns:a="http://schemas.openxmlformats.org/drawingml/2006/main">
                  <a:graphicData uri="http://schemas.microsoft.com/office/word/2010/wordprocessingShape">
                    <wps:wsp>
                      <wps:cNvCnPr/>
                      <wps:spPr>
                        <a:xfrm flipV="1">
                          <a:off x="0" y="0"/>
                          <a:ext cx="915101" cy="533779"/>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EC9A5C" id="Straight Connector 17" o:spid="_x0000_s1026" style="position:absolute;flip:y;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02.75pt,179.55pt" to="474.8pt,2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" strokecolor="#4472c4 [3204]" strokeweight=".5pt">
                <v:stroke joinstyle="miter"/>
                <w10:wrap anchorx="margin"/>
              </v:line>
            </w:pict>
          </mc:Fallback>
        </mc:AlternateContent>
      </w:r>
      <w:r w:rsidRPr="00F32E15">
        <w:rPr>
          <w:noProof/>
        </w:rPr>
        <mc:AlternateContent>
          <mc:Choice Requires="wps">
            <w:drawing>
              <wp:anchor distT="0" distB="0" distL="114300" distR="114300" simplePos="0" relativeHeight="251676672" behindDoc="0" locked="0" layoutInCell="1" allowOverlap="1" wp14:anchorId="75387232" wp14:editId="1181DA82">
                <wp:simplePos x="0" y="0"/>
                <wp:positionH relativeFrom="margin">
                  <wp:posOffset>4166722</wp:posOffset>
                </wp:positionH>
                <wp:positionV relativeFrom="paragraph">
                  <wp:posOffset>2270686</wp:posOffset>
                </wp:positionV>
                <wp:extent cx="949325" cy="557530"/>
                <wp:effectExtent l="0" t="0" r="22225" b="33020"/>
                <wp:wrapNone/>
                <wp:docPr id="14" name="Straight Connector 14"/>
                <wp:cNvGraphicFramePr/>
                <a:graphic xmlns:a="http://schemas.openxmlformats.org/drawingml/2006/main">
                  <a:graphicData uri="http://schemas.microsoft.com/office/word/2010/wordprocessingShape">
                    <wps:wsp>
                      <wps:cNvCnPr/>
                      <wps:spPr>
                        <a:xfrm flipH="1" flipV="1">
                          <a:off x="0" y="0"/>
                          <a:ext cx="949325" cy="55753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2883B3" id="Straight Connector 14" o:spid="_x0000_s1026" style="position:absolute;flip:x y;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28.1pt,178.8pt" to="402.85pt,2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" strokecolor="#4472c4 [3204]" strokeweight=".5pt">
                <v:stroke joinstyle="miter"/>
                <w10:wrap anchorx="margin"/>
              </v:line>
            </w:pict>
          </mc:Fallback>
        </mc:AlternateContent>
      </w:r>
      <w:r w:rsidRPr="00F32E15">
        <w:rPr>
          <w:noProof/>
        </w:rPr>
        <mc:AlternateContent>
          <mc:Choice Requires="wps">
            <w:drawing>
              <wp:anchor distT="0" distB="0" distL="114300" distR="114300" simplePos="0" relativeHeight="251674624" behindDoc="0" locked="0" layoutInCell="1" allowOverlap="1" wp14:anchorId="102CDB03" wp14:editId="23DAABC1">
                <wp:simplePos x="0" y="0"/>
                <wp:positionH relativeFrom="column">
                  <wp:posOffset>685990</wp:posOffset>
                </wp:positionH>
                <wp:positionV relativeFrom="paragraph">
                  <wp:posOffset>1983740</wp:posOffset>
                </wp:positionV>
                <wp:extent cx="0" cy="854710"/>
                <wp:effectExtent l="0" t="0" r="38100" b="21590"/>
                <wp:wrapNone/>
                <wp:docPr id="13" name="Straight Connector 13"/>
                <wp:cNvGraphicFramePr/>
                <a:graphic xmlns:a="http://schemas.openxmlformats.org/drawingml/2006/main">
                  <a:graphicData uri="http://schemas.microsoft.com/office/word/2010/wordprocessingShape">
                    <wps:wsp>
                      <wps:cNvCnPr/>
                      <wps:spPr>
                        <a:xfrm flipH="1">
                          <a:off x="0" y="0"/>
                          <a:ext cx="0" cy="85471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A96DED" id="Straight Connector 13" o:spid="_x0000_s1026" style="position:absolute;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pt,156.2pt" to="54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" strokecolor="#4472c4 [3204]" strokeweight=".5pt">
                <v:stroke joinstyle="miter"/>
              </v:line>
            </w:pict>
          </mc:Fallback>
        </mc:AlternateContent>
      </w:r>
      <w:r w:rsidRPr="00F32E15">
        <w:rPr>
          <w:noProof/>
        </w:rPr>
        <mc:AlternateContent>
          <mc:Choice Requires="wps">
            <w:drawing>
              <wp:anchor distT="0" distB="0" distL="114300" distR="114300" simplePos="0" relativeHeight="251670528" behindDoc="0" locked="0" layoutInCell="1" allowOverlap="1" wp14:anchorId="09CD2AA1" wp14:editId="1EE9184A">
                <wp:simplePos x="0" y="0"/>
                <wp:positionH relativeFrom="margin">
                  <wp:posOffset>-248920</wp:posOffset>
                </wp:positionH>
                <wp:positionV relativeFrom="paragraph">
                  <wp:posOffset>2271840</wp:posOffset>
                </wp:positionV>
                <wp:extent cx="949325" cy="557530"/>
                <wp:effectExtent l="0" t="0" r="22225" b="33020"/>
                <wp:wrapNone/>
                <wp:docPr id="11" name="Straight Connector 11"/>
                <wp:cNvGraphicFramePr/>
                <a:graphic xmlns:a="http://schemas.openxmlformats.org/drawingml/2006/main">
                  <a:graphicData uri="http://schemas.microsoft.com/office/word/2010/wordprocessingShape">
                    <wps:wsp>
                      <wps:cNvCnPr/>
                      <wps:spPr>
                        <a:xfrm flipH="1" flipV="1">
                          <a:off x="0" y="0"/>
                          <a:ext cx="949325" cy="55753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1C50BC" id="Straight Connector 11" o:spid="_x0000_s1026" style="position:absolute;flip:x y;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9.6pt,178.9pt" to="55.15pt,2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" strokecolor="#4472c4 [3204]" strokeweight=".5pt">
                <v:stroke joinstyle="miter"/>
                <w10:wrap anchorx="margin"/>
              </v:line>
            </w:pict>
          </mc:Fallback>
        </mc:AlternateContent>
      </w:r>
      <w:r w:rsidRPr="00F32E15">
        <w:rPr>
          <w:noProof/>
        </w:rPr>
        <mc:AlternateContent>
          <mc:Choice Requires="wps">
            <w:drawing>
              <wp:anchor distT="0" distB="0" distL="114300" distR="114300" simplePos="0" relativeHeight="251672576" behindDoc="0" locked="0" layoutInCell="1" allowOverlap="1" wp14:anchorId="6C73792B" wp14:editId="24FC4914">
                <wp:simplePos x="0" y="0"/>
                <wp:positionH relativeFrom="margin">
                  <wp:posOffset>686930</wp:posOffset>
                </wp:positionH>
                <wp:positionV relativeFrom="paragraph">
                  <wp:posOffset>2297141</wp:posOffset>
                </wp:positionV>
                <wp:extent cx="915101" cy="533779"/>
                <wp:effectExtent l="0" t="0" r="37465" b="19050"/>
                <wp:wrapNone/>
                <wp:docPr id="12" name="Straight Connector 12"/>
                <wp:cNvGraphicFramePr/>
                <a:graphic xmlns:a="http://schemas.openxmlformats.org/drawingml/2006/main">
                  <a:graphicData uri="http://schemas.microsoft.com/office/word/2010/wordprocessingShape">
                    <wps:wsp>
                      <wps:cNvCnPr/>
                      <wps:spPr>
                        <a:xfrm flipV="1">
                          <a:off x="0" y="0"/>
                          <a:ext cx="915101" cy="533779"/>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0C1A68" id="Straight Connector 12" o:spid="_x0000_s1026" style="position:absolute;flip:y;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4.1pt,180.9pt" to="126.15pt,2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" strokecolor="#4472c4 [3204]" strokeweight=".5pt">
                <v:stroke joinstyle="miter"/>
                <w10:wrap anchorx="margin"/>
              </v:line>
            </w:pict>
          </mc:Fallback>
        </mc:AlternateContent>
      </w:r>
      <w:r w:rsidRPr="00F32E15">
        <w:rPr>
          <w:noProof/>
        </w:rPr>
        <mc:AlternateContent>
          <mc:Choice Requires="wps">
            <w:drawing>
              <wp:anchor distT="0" distB="0" distL="114300" distR="114300" simplePos="0" relativeHeight="251661312" behindDoc="0" locked="0" layoutInCell="1" allowOverlap="1" wp14:anchorId="6A7D75FA" wp14:editId="6A23F3C0">
                <wp:simplePos x="0" y="0"/>
                <wp:positionH relativeFrom="margin">
                  <wp:posOffset>4251952</wp:posOffset>
                </wp:positionH>
                <wp:positionV relativeFrom="paragraph">
                  <wp:posOffset>2810716</wp:posOffset>
                </wp:positionV>
                <wp:extent cx="1885950" cy="628650"/>
                <wp:effectExtent l="0" t="0" r="19050" b="19050"/>
                <wp:wrapNone/>
                <wp:docPr id="2" name="Rectangle 2"/>
                <wp:cNvGraphicFramePr/>
                <a:graphic xmlns:a="http://schemas.openxmlformats.org/drawingml/2006/main">
                  <a:graphicData uri="http://schemas.microsoft.com/office/word/2010/wordprocessingShape">
                    <wps:wsp>
                      <wps:cNvSpPr/>
                      <wps:spPr>
                        <a:xfrm>
                          <a:off x="0" y="0"/>
                          <a:ext cx="1885950" cy="6286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39F38E2" id="Rectangle 2" o:spid="_x0000_s1026" style="position:absolute;margin-left:334.8pt;margin-top:221.3pt;width:148.5pt;height:49.5pt;z-index:25166131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" filled="f" strokecolor="#1f3763 [1604]" strokeweight="1pt">
                <w10:wrap anchorx="margin"/>
              </v:rect>
            </w:pict>
          </mc:Fallback>
        </mc:AlternateContent>
      </w:r>
      <w:r w:rsidRPr="00F32E15">
        <w:rPr>
          <w:noProof/>
        </w:rPr>
        <mc:AlternateContent>
          <mc:Choice Requires="wps">
            <w:drawing>
              <wp:anchor distT="0" distB="0" distL="114300" distR="114300" simplePos="0" relativeHeight="251663360" behindDoc="0" locked="0" layoutInCell="1" allowOverlap="1" wp14:anchorId="7B99E828" wp14:editId="5A6C4FF3">
                <wp:simplePos x="0" y="0"/>
                <wp:positionH relativeFrom="column">
                  <wp:posOffset>-192850</wp:posOffset>
                </wp:positionH>
                <wp:positionV relativeFrom="paragraph">
                  <wp:posOffset>2832941</wp:posOffset>
                </wp:positionV>
                <wp:extent cx="1885950" cy="628650"/>
                <wp:effectExtent l="0" t="0" r="19050" b="19050"/>
                <wp:wrapNone/>
                <wp:docPr id="3" name="Rectangle 3"/>
                <wp:cNvGraphicFramePr/>
                <a:graphic xmlns:a="http://schemas.openxmlformats.org/drawingml/2006/main">
                  <a:graphicData uri="http://schemas.microsoft.com/office/word/2010/wordprocessingShape">
                    <wps:wsp>
                      <wps:cNvSpPr/>
                      <wps:spPr>
                        <a:xfrm>
                          <a:off x="0" y="0"/>
                          <a:ext cx="1885950" cy="6286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71C663" id="Rectangle 3" o:spid="_x0000_s1026" style="position:absolute;margin-left:-15.2pt;margin-top:223.05pt;width:148.5pt;height:49.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" filled="f" strokecolor="#1f3763 [1604]" strokeweight="1pt"/>
            </w:pict>
          </mc:Fallback>
        </mc:AlternateContent>
      </w:r>
    </w:p>
    <w:p w:rsidR="00AF34C4" w:rsidRPr="00F32E15" w:rsidRDefault="00AF34C4" w:rsidP="00AF34C4"/>
    <w:p w:rsidR="00AF34C4" w:rsidRPr="00F32E15" w:rsidRDefault="00AF34C4" w:rsidP="00AF34C4"/>
    <w:p w:rsidR="00AF34C4" w:rsidRPr="00F32E15" w:rsidRDefault="00AF34C4" w:rsidP="00AF34C4"/>
    <w:p w:rsidR="00AF34C4" w:rsidRPr="00F32E15" w:rsidRDefault="00AF34C4" w:rsidP="00AF34C4"/>
    <w:p w:rsidR="00AF34C4" w:rsidRPr="00F32E15" w:rsidRDefault="00AF34C4" w:rsidP="00AF34C4"/>
    <w:p w:rsidR="00AF34C4" w:rsidRPr="00F32E15" w:rsidRDefault="00AF34C4" w:rsidP="00AF34C4"/>
    <w:p w:rsidR="00AF34C4" w:rsidRPr="00F32E15" w:rsidRDefault="00AF34C4" w:rsidP="00AF34C4"/>
    <w:p w:rsidR="00AF34C4" w:rsidRPr="00F32E15" w:rsidRDefault="00AF34C4" w:rsidP="00AF34C4"/>
    <w:p w:rsidR="00AF34C4" w:rsidRPr="00F32E15" w:rsidRDefault="00AF34C4" w:rsidP="00AF34C4"/>
    <w:p w:rsidR="00AF34C4" w:rsidRPr="00F32E15" w:rsidRDefault="00AF34C4" w:rsidP="00AF34C4"/>
    <w:p w:rsidR="00AF34C4" w:rsidRPr="00F32E15" w:rsidRDefault="00AF34C4" w:rsidP="00AF34C4"/>
    <w:p w:rsidR="00AF34C4" w:rsidRPr="00F32E15" w:rsidRDefault="00AF34C4" w:rsidP="00AF34C4"/>
    <w:p w:rsidR="00AF34C4" w:rsidRPr="00F32E15" w:rsidRDefault="00AF34C4" w:rsidP="00AF34C4"/>
    <w:p w:rsidR="00AF34C4" w:rsidRPr="00F32E15" w:rsidRDefault="00AF34C4" w:rsidP="00AF34C4"/>
    <w:p w:rsidR="00AF34C4" w:rsidRPr="00F32E15" w:rsidRDefault="00AF34C4" w:rsidP="00AF34C4"/>
    <w:p w:rsidR="00AF34C4" w:rsidRPr="00F32E15" w:rsidRDefault="00AF34C4" w:rsidP="00AF34C4"/>
    <w:p w:rsidR="00AF34C4" w:rsidRPr="00F32E15" w:rsidRDefault="00AF34C4" w:rsidP="00AF34C4"/>
    <w:p w:rsidR="00AF34C4" w:rsidRPr="00F32E15" w:rsidRDefault="00AF34C4" w:rsidP="00AF34C4"/>
    <w:p w:rsidR="00AF34C4" w:rsidRPr="00F32E15" w:rsidRDefault="00AF34C4" w:rsidP="00AF34C4"/>
    <w:p w:rsidR="00AF34C4" w:rsidRPr="00F32E15" w:rsidRDefault="00AF34C4" w:rsidP="00AF34C4"/>
    <w:p w:rsidR="00AF34C4" w:rsidRPr="00F32E15" w:rsidRDefault="00AF34C4" w:rsidP="00AF34C4"/>
    <w:p w:rsidR="008A546F" w:rsidRDefault="008A546F">
      <w:pPr>
        <w:spacing w:after="160" w:line="259" w:lineRule="auto"/>
        <w:contextualSpacing w:val="0"/>
      </w:pPr>
      <w:r>
        <w:br w:type="page"/>
      </w:r>
    </w:p>
    <w:p w:rsidR="00AF34C4" w:rsidRPr="00F32E15" w:rsidRDefault="00F67072" w:rsidP="00C52660">
      <w:pPr>
        <w:pStyle w:val="Heading2"/>
        <w:spacing w:line="360" w:lineRule="auto"/>
      </w:pPr>
      <w:r w:rsidRPr="00F32E15">
        <w:rPr>
          <w:rFonts w:eastAsia="Calibri"/>
          <w:szCs w:val="22"/>
        </w:rPr>
        <w:lastRenderedPageBreak/>
        <w:t>2.</w:t>
      </w:r>
      <w:r w:rsidR="00C90C27">
        <w:rPr>
          <w:rFonts w:eastAsia="Calibri"/>
          <w:szCs w:val="22"/>
        </w:rPr>
        <w:t xml:space="preserve"> </w:t>
      </w:r>
      <w:r w:rsidR="00AF34C4" w:rsidRPr="00364A9E">
        <w:t>Understanding Cultural Diversity</w:t>
      </w:r>
    </w:p>
    <w:p w:rsidR="00AF34C4" w:rsidRPr="00F32E15" w:rsidRDefault="00AF34C4">
      <w:pPr>
        <w:spacing w:line="360" w:lineRule="auto"/>
      </w:pPr>
      <w:r w:rsidRPr="00F32E15">
        <w:t>Each of us is guilty of being ethnocentric.</w:t>
      </w:r>
      <w:r w:rsidR="008A546F">
        <w:t xml:space="preserve"> </w:t>
      </w:r>
      <w:r w:rsidRPr="00F32E15">
        <w:t>It is very difficult, if not impossible, to understand how someone from another culture may perceive a situation.</w:t>
      </w:r>
      <w:r w:rsidR="008A546F">
        <w:t xml:space="preserve"> </w:t>
      </w:r>
      <w:r w:rsidRPr="00F32E15">
        <w:t>To help students realize that perception is indeed in the eye of the beholder, perform this simple but effective activity.</w:t>
      </w:r>
      <w:r w:rsidR="008A546F">
        <w:t xml:space="preserve"> </w:t>
      </w:r>
      <w:r w:rsidRPr="00F32E15">
        <w:t>You will need 3 – 5 volunteers, blindfolds for each (or you can ask them to just shut their eyes) and a sheet of construction paper for each volunteer.</w:t>
      </w:r>
    </w:p>
    <w:p w:rsidR="008A546F" w:rsidRDefault="00AF34C4" w:rsidP="00F32E15">
      <w:pPr>
        <w:spacing w:line="360" w:lineRule="auto"/>
      </w:pPr>
      <w:r w:rsidRPr="00F32E15">
        <w:t>With their eyes closed, give the students verbal instructions about how to fold, manipulate and tear the sheet of construction paper. You will want there to be at least 10 steps (i.e., fold it in half, now turn it 90 degrees clockwise and fold again, now tear the right corner, now fold the left corner, etc.)</w:t>
      </w:r>
      <w:r w:rsidR="008A546F">
        <w:t xml:space="preserve"> </w:t>
      </w:r>
      <w:r w:rsidRPr="00F32E15">
        <w:t xml:space="preserve">At the end, </w:t>
      </w:r>
      <w:proofErr w:type="gramStart"/>
      <w:r w:rsidRPr="00F32E15">
        <w:t>you’ll</w:t>
      </w:r>
      <w:proofErr w:type="gramEnd"/>
      <w:r w:rsidRPr="00F32E15">
        <w:t xml:space="preserve"> ask them to open their eyes.</w:t>
      </w:r>
      <w:r w:rsidR="008A546F">
        <w:t xml:space="preserve"> </w:t>
      </w:r>
      <w:r w:rsidRPr="00F32E15">
        <w:t>They, and the rest of the class, will see that no two students’ paper look the same despite getting the same instructions.</w:t>
      </w:r>
      <w:r w:rsidR="008A546F">
        <w:t xml:space="preserve"> </w:t>
      </w:r>
      <w:r w:rsidRPr="00F32E15">
        <w:t xml:space="preserve">This will demonstrate that our perception is unique and subjective and to say that one culture is right or wrong is inaccurate. </w:t>
      </w:r>
    </w:p>
    <w:p w:rsidR="00AF34C4" w:rsidRPr="00F32E15" w:rsidRDefault="00AF34C4" w:rsidP="00F32E15">
      <w:pPr>
        <w:spacing w:line="360" w:lineRule="auto"/>
      </w:pPr>
      <w:r w:rsidRPr="00F32E15">
        <w:t>(</w:t>
      </w:r>
      <w:proofErr w:type="gramStart"/>
      <w:r w:rsidRPr="00F32E15">
        <w:t>source</w:t>
      </w:r>
      <w:proofErr w:type="gramEnd"/>
      <w:r w:rsidRPr="00F32E15">
        <w:t xml:space="preserve">: </w:t>
      </w:r>
      <w:hyperlink r:id="rId8" w:history="1">
        <w:r w:rsidRPr="00F32E15">
          <w:rPr>
            <w:rStyle w:val="Hyperlink"/>
          </w:rPr>
          <w:t>http://www2.cortland.edu/offices/advisement-and-transition/cor-101/goals-objectives/diversity.dot</w:t>
        </w:r>
      </w:hyperlink>
      <w:r w:rsidRPr="00F32E15">
        <w:t>)</w:t>
      </w:r>
      <w:r w:rsidRPr="00F32E15">
        <w:tab/>
      </w:r>
    </w:p>
    <w:p w:rsidR="00AF34C4" w:rsidRPr="00F32E15" w:rsidRDefault="00AF34C4" w:rsidP="00F32E15">
      <w:pPr>
        <w:spacing w:line="360" w:lineRule="auto"/>
      </w:pPr>
    </w:p>
    <w:p w:rsidR="00AF34C4" w:rsidRPr="00C52660" w:rsidRDefault="00F67072" w:rsidP="00C52660">
      <w:pPr>
        <w:pStyle w:val="Heading2"/>
        <w:spacing w:line="360" w:lineRule="auto"/>
      </w:pPr>
      <w:r w:rsidRPr="00F32E15">
        <w:rPr>
          <w:rFonts w:eastAsia="Calibri"/>
          <w:szCs w:val="22"/>
        </w:rPr>
        <w:t>3.</w:t>
      </w:r>
      <w:r w:rsidR="0022349F">
        <w:rPr>
          <w:rFonts w:eastAsia="Calibri"/>
          <w:szCs w:val="22"/>
        </w:rPr>
        <w:t xml:space="preserve"> </w:t>
      </w:r>
      <w:r w:rsidR="00AF34C4" w:rsidRPr="00364A9E">
        <w:t xml:space="preserve">Cognitive Differences </w:t>
      </w:r>
      <w:proofErr w:type="gramStart"/>
      <w:r w:rsidR="001F231D">
        <w:t>B</w:t>
      </w:r>
      <w:r w:rsidR="001F231D" w:rsidRPr="00364A9E">
        <w:t>etween</w:t>
      </w:r>
      <w:proofErr w:type="gramEnd"/>
      <w:r w:rsidR="001F231D" w:rsidRPr="00364A9E">
        <w:t xml:space="preserve"> </w:t>
      </w:r>
      <w:r w:rsidR="00AF34C4" w:rsidRPr="00C52660">
        <w:t>Experts and Novices</w:t>
      </w:r>
    </w:p>
    <w:p w:rsidR="00AF34C4" w:rsidRPr="00F32E15" w:rsidRDefault="00AF34C4" w:rsidP="00C52660">
      <w:pPr>
        <w:spacing w:after="100" w:afterAutospacing="1" w:line="360" w:lineRule="auto"/>
      </w:pPr>
      <w:r w:rsidRPr="00F32E15">
        <w:t>The purpose of this demonstration is to illustrate how experts and novices differ in how they approach certain tasks. You can approach this in a couple of different ways:</w:t>
      </w:r>
    </w:p>
    <w:p w:rsidR="00AF34C4" w:rsidRPr="00F32E15" w:rsidRDefault="00F67072" w:rsidP="00C52660">
      <w:pPr>
        <w:spacing w:before="100" w:beforeAutospacing="1" w:after="100" w:afterAutospacing="1" w:line="360" w:lineRule="auto"/>
        <w:ind w:left="720" w:hanging="360"/>
      </w:pPr>
      <w:r w:rsidRPr="00F32E15">
        <w:rPr>
          <w:rFonts w:eastAsia="Calibri"/>
          <w:szCs w:val="22"/>
        </w:rPr>
        <w:t>1)</w:t>
      </w:r>
      <w:r w:rsidRPr="00F32E15">
        <w:rPr>
          <w:rFonts w:eastAsia="Calibri"/>
          <w:szCs w:val="22"/>
        </w:rPr>
        <w:tab/>
      </w:r>
      <w:r w:rsidR="00AF34C4" w:rsidRPr="00F32E15">
        <w:t>Chess Exercise</w:t>
      </w:r>
    </w:p>
    <w:p w:rsidR="00AF34C4" w:rsidRPr="00F32E15" w:rsidRDefault="00AF34C4" w:rsidP="00F32E15">
      <w:pPr>
        <w:spacing w:before="100" w:beforeAutospacing="1" w:after="100" w:afterAutospacing="1" w:line="360" w:lineRule="auto"/>
        <w:ind w:left="720"/>
      </w:pPr>
      <w:r w:rsidRPr="00F32E15">
        <w:t>For this exercise, you will need to recruit two volunteers who are willing to play a game of chess during class for their peers to observe.</w:t>
      </w:r>
      <w:r w:rsidR="008A546F">
        <w:t xml:space="preserve"> </w:t>
      </w:r>
      <w:r w:rsidRPr="00F32E15">
        <w:t>The first volunteer must be very familiar with the game of chess, and the second should be someone who is not familiar with the game at all.</w:t>
      </w:r>
      <w:r w:rsidR="008A546F">
        <w:t xml:space="preserve"> </w:t>
      </w:r>
      <w:r w:rsidRPr="00F32E15">
        <w:t xml:space="preserve">A week before the class demonstration, distribute instructions for how to play chess to each volunteer (the expert will not need them, obviously, but </w:t>
      </w:r>
      <w:proofErr w:type="gramStart"/>
      <w:r w:rsidRPr="00F32E15">
        <w:t>it’s</w:t>
      </w:r>
      <w:proofErr w:type="gramEnd"/>
      <w:r w:rsidRPr="00F32E15">
        <w:t xml:space="preserve"> always good practice to control variables).</w:t>
      </w:r>
      <w:r w:rsidR="008A546F">
        <w:t xml:space="preserve"> </w:t>
      </w:r>
      <w:r w:rsidRPr="00F32E15">
        <w:t>This will allow the novice to become somewhat familiar with the game, its pieces and its rules, without actually having played the game.</w:t>
      </w:r>
    </w:p>
    <w:p w:rsidR="008A546F" w:rsidRDefault="00AF34C4" w:rsidP="00F32E15">
      <w:pPr>
        <w:spacing w:before="100" w:beforeAutospacing="1" w:after="100" w:afterAutospacing="1" w:line="360" w:lineRule="auto"/>
        <w:ind w:left="720"/>
      </w:pPr>
      <w:r w:rsidRPr="00F32E15">
        <w:t>Then, have the two students play a game of chess in class.</w:t>
      </w:r>
      <w:r w:rsidR="008A546F">
        <w:t xml:space="preserve"> </w:t>
      </w:r>
      <w:r w:rsidRPr="00F32E15">
        <w:t xml:space="preserve">As </w:t>
      </w:r>
      <w:proofErr w:type="gramStart"/>
      <w:r w:rsidRPr="00F32E15">
        <w:t>each player contemplates a move, have them</w:t>
      </w:r>
      <w:proofErr w:type="gramEnd"/>
      <w:r w:rsidRPr="00F32E15">
        <w:t xml:space="preserve"> identify the possible moves they can make.</w:t>
      </w:r>
      <w:r w:rsidR="008A546F">
        <w:t xml:space="preserve"> </w:t>
      </w:r>
      <w:r w:rsidRPr="00F32E15">
        <w:t xml:space="preserve">The demonstration should </w:t>
      </w:r>
      <w:r w:rsidRPr="00F32E15">
        <w:lastRenderedPageBreak/>
        <w:t xml:space="preserve">reveal that the expert </w:t>
      </w:r>
      <w:proofErr w:type="gramStart"/>
      <w:r w:rsidRPr="00F32E15">
        <w:t>can not</w:t>
      </w:r>
      <w:proofErr w:type="gramEnd"/>
      <w:r w:rsidRPr="00F32E15">
        <w:t xml:space="preserve"> only identify more potential moves but </w:t>
      </w:r>
      <w:r w:rsidR="00364A9E">
        <w:t>can</w:t>
      </w:r>
      <w:r w:rsidRPr="00F32E15">
        <w:t xml:space="preserve"> also beat the novice in a relatively short period of time.</w:t>
      </w:r>
    </w:p>
    <w:p w:rsidR="00AF34C4" w:rsidRPr="00F32E15" w:rsidRDefault="00F67072" w:rsidP="00C52660">
      <w:pPr>
        <w:spacing w:before="100" w:beforeAutospacing="1" w:after="100" w:afterAutospacing="1" w:line="360" w:lineRule="auto"/>
        <w:ind w:left="720" w:hanging="360"/>
      </w:pPr>
      <w:r w:rsidRPr="00F32E15">
        <w:rPr>
          <w:rFonts w:eastAsia="Calibri"/>
          <w:szCs w:val="22"/>
        </w:rPr>
        <w:t>2)</w:t>
      </w:r>
      <w:r w:rsidRPr="00F32E15">
        <w:rPr>
          <w:rFonts w:eastAsia="Calibri"/>
          <w:szCs w:val="22"/>
        </w:rPr>
        <w:tab/>
      </w:r>
      <w:r w:rsidR="00AF34C4" w:rsidRPr="00F32E15">
        <w:t>Marshmallow Exercise</w:t>
      </w:r>
    </w:p>
    <w:p w:rsidR="00AF34C4" w:rsidRPr="00F32E15" w:rsidRDefault="00AF34C4" w:rsidP="00C52660">
      <w:pPr>
        <w:pStyle w:val="ListParagraph"/>
        <w:spacing w:before="100" w:beforeAutospacing="1" w:line="360" w:lineRule="auto"/>
      </w:pPr>
      <w:r w:rsidRPr="00F32E15">
        <w:t>The goal of the marshmallow exercise is to create the tallest possible tower in 18 minutes using a yard of string, a yard of tape, a marshmallow and 20 pieces of spaghetti.</w:t>
      </w:r>
      <w:r w:rsidR="008A546F">
        <w:t xml:space="preserve"> </w:t>
      </w:r>
      <w:r w:rsidRPr="00F32E15">
        <w:t xml:space="preserve">The inventor of this challenge states that young children perform this task much better than adult </w:t>
      </w:r>
      <w:proofErr w:type="gramStart"/>
      <w:r w:rsidRPr="00F32E15">
        <w:t>executives</w:t>
      </w:r>
      <w:proofErr w:type="gramEnd"/>
      <w:r w:rsidRPr="00F32E15">
        <w:t xml:space="preserve"> because the adults’ experience has made them to think in a more rigid way.</w:t>
      </w:r>
      <w:r w:rsidR="008A546F">
        <w:t xml:space="preserve"> </w:t>
      </w:r>
      <w:r w:rsidRPr="00F32E15">
        <w:t>If you can find a group of young kids (maybe borrow them from some colleagues) and a group of executives (maybe university administrators!) you could try to replicate these results.</w:t>
      </w:r>
      <w:r w:rsidR="008A546F">
        <w:t xml:space="preserve"> </w:t>
      </w:r>
      <w:r w:rsidRPr="00F32E15">
        <w:t>The kids would be the novices and the administrators would be the experts.</w:t>
      </w:r>
      <w:r w:rsidR="008A546F">
        <w:t xml:space="preserve"> </w:t>
      </w:r>
      <w:r w:rsidRPr="00F32E15">
        <w:t xml:space="preserve">If the results </w:t>
      </w:r>
      <w:proofErr w:type="gramStart"/>
      <w:r w:rsidRPr="00F32E15">
        <w:t>are</w:t>
      </w:r>
      <w:proofErr w:type="gramEnd"/>
      <w:r w:rsidRPr="00F32E15">
        <w:t xml:space="preserve"> consistent with what Tom Wujec has found, it would certainly lead to a lively discussion about different cognitive approaches between novices and experts.</w:t>
      </w:r>
      <w:r w:rsidR="008A546F">
        <w:t xml:space="preserve"> </w:t>
      </w:r>
      <w:r w:rsidRPr="00F32E15">
        <w:t>Below is Wujec’s TED talk on this exercise.</w:t>
      </w:r>
    </w:p>
    <w:p w:rsidR="007B3566" w:rsidRPr="00F32E15" w:rsidRDefault="00860306" w:rsidP="00F32E15">
      <w:pPr>
        <w:spacing w:line="360" w:lineRule="auto"/>
      </w:pPr>
      <w:hyperlink r:id="rId9" w:history="1">
        <w:r w:rsidR="00AF34C4" w:rsidRPr="00F32E15">
          <w:rPr>
            <w:rStyle w:val="Hyperlink"/>
          </w:rPr>
          <w:t>https://www.ted.com/talks/tom_wujec_build_a_tower</w:t>
        </w:r>
      </w:hyperlink>
    </w:p>
    <w:sectPr w:rsidR="007B3566" w:rsidRPr="00F32E15" w:rsidSect="00C52660">
      <w:headerReference w:type="default" r:id="rId10"/>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5B78" w:rsidRDefault="00725B78" w:rsidP="00DF2041">
      <w:r>
        <w:separator/>
      </w:r>
    </w:p>
  </w:endnote>
  <w:endnote w:type="continuationSeparator" w:id="0">
    <w:p w:rsidR="00725B78" w:rsidRDefault="00725B78" w:rsidP="00DF2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5B78" w:rsidRDefault="00725B78" w:rsidP="00DF2041">
      <w:r>
        <w:separator/>
      </w:r>
    </w:p>
  </w:footnote>
  <w:footnote w:type="continuationSeparator" w:id="0">
    <w:p w:rsidR="00725B78" w:rsidRDefault="00725B78" w:rsidP="00DF20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072" w:rsidRPr="008522D6" w:rsidRDefault="00F67072" w:rsidP="00F67072">
    <w:pPr>
      <w:pStyle w:val="Header"/>
      <w:jc w:val="right"/>
    </w:pPr>
    <w:r w:rsidRPr="008522D6">
      <w:t>Instructor Resource</w:t>
    </w:r>
  </w:p>
  <w:p w:rsidR="00F67072" w:rsidRPr="008522D6" w:rsidRDefault="00F67072" w:rsidP="00F67072">
    <w:pPr>
      <w:pStyle w:val="Header"/>
      <w:jc w:val="right"/>
    </w:pPr>
    <w:r w:rsidRPr="008522D6">
      <w:t xml:space="preserve">Galotti, </w:t>
    </w:r>
    <w:r w:rsidRPr="008522D6">
      <w:rPr>
        <w:i/>
      </w:rPr>
      <w:t>Cognitive Psychology: In and Out of the Laboratory, 6e</w:t>
    </w:r>
  </w:p>
  <w:p w:rsidR="00DF2041" w:rsidRDefault="00F67072" w:rsidP="00DF2041">
    <w:pPr>
      <w:pStyle w:val="Header"/>
      <w:ind w:left="720"/>
      <w:jc w:val="right"/>
    </w:pPr>
    <w:r w:rsidRPr="008522D6">
      <w:t>SAGE Publishing,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BC97EEB"/>
    <w:multiLevelType w:val="hybridMultilevel"/>
    <w:tmpl w:val="BC441DCE"/>
    <w:lvl w:ilvl="0" w:tplc="C50CFDA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A80FA0"/>
    <w:multiLevelType w:val="hybridMultilevel"/>
    <w:tmpl w:val="50704E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CE51B0"/>
    <w:multiLevelType w:val="hybridMultilevel"/>
    <w:tmpl w:val="352AD7D4"/>
    <w:lvl w:ilvl="0" w:tplc="68945812">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ABA7B51"/>
    <w:multiLevelType w:val="hybridMultilevel"/>
    <w:tmpl w:val="7D9C6748"/>
    <w:lvl w:ilvl="0" w:tplc="C068CCDA">
      <w:start w:val="3"/>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0477B49"/>
    <w:multiLevelType w:val="hybridMultilevel"/>
    <w:tmpl w:val="71D223E0"/>
    <w:lvl w:ilvl="0" w:tplc="05FCD8BE">
      <w:start w:val="2"/>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6"/>
  </w:num>
  <w:num w:numId="3">
    <w:abstractNumId w:val="10"/>
  </w:num>
  <w:num w:numId="4">
    <w:abstractNumId w:val="8"/>
  </w:num>
  <w:num w:numId="5">
    <w:abstractNumId w:val="12"/>
  </w:num>
  <w:num w:numId="6">
    <w:abstractNumId w:val="5"/>
  </w:num>
  <w:num w:numId="7">
    <w:abstractNumId w:val="16"/>
  </w:num>
  <w:num w:numId="8">
    <w:abstractNumId w:val="13"/>
  </w:num>
  <w:num w:numId="9">
    <w:abstractNumId w:val="7"/>
  </w:num>
  <w:num w:numId="10">
    <w:abstractNumId w:val="9"/>
  </w:num>
  <w:num w:numId="11">
    <w:abstractNumId w:val="4"/>
  </w:num>
  <w:num w:numId="12">
    <w:abstractNumId w:val="2"/>
  </w:num>
  <w:num w:numId="13">
    <w:abstractNumId w:val="1"/>
  </w:num>
  <w:num w:numId="14">
    <w:abstractNumId w:val="0"/>
  </w:num>
  <w:num w:numId="15">
    <w:abstractNumId w:val="3"/>
  </w:num>
  <w:num w:numId="16">
    <w:abstractNumId w:val="14"/>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041"/>
    <w:rsid w:val="001F231D"/>
    <w:rsid w:val="00202DEA"/>
    <w:rsid w:val="0022349F"/>
    <w:rsid w:val="0027340B"/>
    <w:rsid w:val="002E4FA6"/>
    <w:rsid w:val="00360F45"/>
    <w:rsid w:val="00364A9E"/>
    <w:rsid w:val="005B221C"/>
    <w:rsid w:val="005E459A"/>
    <w:rsid w:val="0070145D"/>
    <w:rsid w:val="00725B78"/>
    <w:rsid w:val="007B3566"/>
    <w:rsid w:val="007E7E93"/>
    <w:rsid w:val="00860306"/>
    <w:rsid w:val="008A546F"/>
    <w:rsid w:val="00AF34C4"/>
    <w:rsid w:val="00B219B0"/>
    <w:rsid w:val="00B232ED"/>
    <w:rsid w:val="00B23302"/>
    <w:rsid w:val="00C52660"/>
    <w:rsid w:val="00C90C27"/>
    <w:rsid w:val="00D7448A"/>
    <w:rsid w:val="00DF2041"/>
    <w:rsid w:val="00F32E15"/>
    <w:rsid w:val="00F46EDB"/>
    <w:rsid w:val="00F67072"/>
    <w:rsid w:val="00FD23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3881C7-372E-4A58-883E-57E2D1E86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2DEA"/>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autoRedefine/>
    <w:qFormat/>
    <w:rsid w:val="00F67072"/>
    <w:pPr>
      <w:keepNext/>
      <w:keepLines/>
      <w:spacing w:after="240" w:line="360" w:lineRule="auto"/>
      <w:outlineLvl w:val="0"/>
    </w:pPr>
    <w:rPr>
      <w:rFonts w:eastAsiaTheme="majorEastAsia"/>
      <w:b/>
      <w:bCs/>
      <w:color w:val="2F5496" w:themeColor="accent1" w:themeShade="BF"/>
      <w:sz w:val="28"/>
      <w:szCs w:val="28"/>
    </w:rPr>
  </w:style>
  <w:style w:type="paragraph" w:styleId="Heading2">
    <w:name w:val="heading 2"/>
    <w:basedOn w:val="Normal"/>
    <w:next w:val="Normal"/>
    <w:link w:val="Heading2Char"/>
    <w:autoRedefine/>
    <w:unhideWhenUsed/>
    <w:qFormat/>
    <w:rsid w:val="00202DEA"/>
    <w:pPr>
      <w:keepNext/>
      <w:keepLines/>
      <w:spacing w:before="40"/>
      <w:outlineLvl w:val="1"/>
    </w:pPr>
    <w:rPr>
      <w:b/>
      <w:bCs/>
      <w:color w:val="5B9BD5"/>
      <w:sz w:val="26"/>
      <w:szCs w:val="20"/>
    </w:rPr>
  </w:style>
  <w:style w:type="paragraph" w:styleId="Heading3">
    <w:name w:val="heading 3"/>
    <w:basedOn w:val="Normal"/>
    <w:next w:val="Normal"/>
    <w:link w:val="Heading3Char"/>
    <w:autoRedefine/>
    <w:uiPriority w:val="9"/>
    <w:unhideWhenUsed/>
    <w:qFormat/>
    <w:rsid w:val="00202DEA"/>
    <w:pPr>
      <w:keepNext/>
      <w:keepLines/>
      <w:spacing w:before="40" w:after="120"/>
      <w:outlineLvl w:val="2"/>
    </w:pPr>
    <w:rPr>
      <w:rFonts w:eastAsiaTheme="majorEastAsia" w:cstheme="majorBidi"/>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67072"/>
    <w:rPr>
      <w:rFonts w:ascii="Times New Roman" w:eastAsiaTheme="majorEastAsia" w:hAnsi="Times New Roman" w:cs="Times New Roman"/>
      <w:b/>
      <w:bCs/>
      <w:color w:val="2F5496" w:themeColor="accent1" w:themeShade="BF"/>
      <w:sz w:val="28"/>
      <w:szCs w:val="28"/>
    </w:rPr>
  </w:style>
  <w:style w:type="paragraph" w:styleId="ListParagraph">
    <w:name w:val="List Paragraph"/>
    <w:basedOn w:val="Normal"/>
    <w:uiPriority w:val="34"/>
    <w:qFormat/>
    <w:rsid w:val="00202DEA"/>
    <w:rPr>
      <w:rFonts w:eastAsia="Calibri"/>
      <w:szCs w:val="22"/>
    </w:rPr>
  </w:style>
  <w:style w:type="paragraph" w:styleId="Title">
    <w:name w:val="Title"/>
    <w:basedOn w:val="Normal"/>
    <w:next w:val="Normal"/>
    <w:link w:val="TitleChar"/>
    <w:qFormat/>
    <w:rsid w:val="00202DEA"/>
    <w:pPr>
      <w:pBdr>
        <w:bottom w:val="single" w:sz="8" w:space="4" w:color="4472C4" w:themeColor="accent1"/>
      </w:pBdr>
      <w:spacing w:after="300"/>
    </w:pPr>
    <w:rPr>
      <w:rFonts w:eastAsiaTheme="majorEastAsia" w:cstheme="majorBidi"/>
      <w:color w:val="1F3864" w:themeColor="accent1" w:themeShade="80"/>
      <w:spacing w:val="5"/>
      <w:kern w:val="28"/>
      <w:sz w:val="52"/>
      <w:szCs w:val="52"/>
    </w:rPr>
  </w:style>
  <w:style w:type="character" w:customStyle="1" w:styleId="TitleChar">
    <w:name w:val="Title Char"/>
    <w:basedOn w:val="DefaultParagraphFont"/>
    <w:link w:val="Title"/>
    <w:rsid w:val="00202DEA"/>
    <w:rPr>
      <w:rFonts w:ascii="Times New Roman" w:eastAsiaTheme="majorEastAsia" w:hAnsi="Times New Roman" w:cstheme="majorBidi"/>
      <w:color w:val="1F3864" w:themeColor="accent1" w:themeShade="80"/>
      <w:spacing w:val="5"/>
      <w:kern w:val="28"/>
      <w:sz w:val="52"/>
      <w:szCs w:val="52"/>
    </w:rPr>
  </w:style>
  <w:style w:type="paragraph" w:styleId="Header">
    <w:name w:val="header"/>
    <w:basedOn w:val="Normal"/>
    <w:link w:val="HeaderChar"/>
    <w:rsid w:val="00202DEA"/>
    <w:pPr>
      <w:tabs>
        <w:tab w:val="center" w:pos="4320"/>
        <w:tab w:val="right" w:pos="8640"/>
      </w:tabs>
    </w:pPr>
  </w:style>
  <w:style w:type="character" w:customStyle="1" w:styleId="HeaderChar">
    <w:name w:val="Header Char"/>
    <w:basedOn w:val="DefaultParagraphFont"/>
    <w:link w:val="Header"/>
    <w:rsid w:val="00DF2041"/>
    <w:rPr>
      <w:rFonts w:ascii="Times New Roman" w:eastAsia="Times New Roman" w:hAnsi="Times New Roman" w:cs="Times New Roman"/>
      <w:sz w:val="24"/>
      <w:szCs w:val="24"/>
    </w:rPr>
  </w:style>
  <w:style w:type="paragraph" w:styleId="Footer">
    <w:name w:val="footer"/>
    <w:basedOn w:val="Normal"/>
    <w:link w:val="FooterChar"/>
    <w:rsid w:val="00202DEA"/>
    <w:pPr>
      <w:tabs>
        <w:tab w:val="center" w:pos="4680"/>
        <w:tab w:val="right" w:pos="9360"/>
      </w:tabs>
    </w:pPr>
  </w:style>
  <w:style w:type="character" w:customStyle="1" w:styleId="FooterChar">
    <w:name w:val="Footer Char"/>
    <w:basedOn w:val="DefaultParagraphFont"/>
    <w:link w:val="Footer"/>
    <w:rsid w:val="00202DEA"/>
    <w:rPr>
      <w:rFonts w:ascii="Times New Roman" w:eastAsia="Times New Roman" w:hAnsi="Times New Roman" w:cs="Times New Roman"/>
      <w:sz w:val="24"/>
      <w:szCs w:val="24"/>
    </w:rPr>
  </w:style>
  <w:style w:type="character" w:styleId="Hyperlink">
    <w:name w:val="Hyperlink"/>
    <w:uiPriority w:val="99"/>
    <w:unhideWhenUsed/>
    <w:rsid w:val="00202DEA"/>
    <w:rPr>
      <w:color w:val="0000FF"/>
      <w:u w:val="single"/>
    </w:rPr>
  </w:style>
  <w:style w:type="character" w:customStyle="1" w:styleId="Heading2Char">
    <w:name w:val="Heading 2 Char"/>
    <w:link w:val="Heading2"/>
    <w:rsid w:val="00202DEA"/>
    <w:rPr>
      <w:rFonts w:ascii="Times New Roman" w:eastAsia="Times New Roman" w:hAnsi="Times New Roman" w:cs="Times New Roman"/>
      <w:b/>
      <w:bCs/>
      <w:color w:val="5B9BD5"/>
      <w:sz w:val="26"/>
      <w:szCs w:val="20"/>
    </w:rPr>
  </w:style>
  <w:style w:type="character" w:customStyle="1" w:styleId="Heading3Char">
    <w:name w:val="Heading 3 Char"/>
    <w:basedOn w:val="DefaultParagraphFont"/>
    <w:link w:val="Heading3"/>
    <w:uiPriority w:val="9"/>
    <w:rsid w:val="00202DEA"/>
    <w:rPr>
      <w:rFonts w:ascii="Times New Roman" w:eastAsiaTheme="majorEastAsia" w:hAnsi="Times New Roman" w:cstheme="majorBidi"/>
      <w:color w:val="1F3864" w:themeColor="accent1" w:themeShade="80"/>
      <w:sz w:val="24"/>
      <w:szCs w:val="24"/>
    </w:rPr>
  </w:style>
  <w:style w:type="character" w:styleId="PageNumber">
    <w:name w:val="page number"/>
    <w:basedOn w:val="DefaultParagraphFont"/>
    <w:rsid w:val="00202DEA"/>
  </w:style>
  <w:style w:type="character" w:customStyle="1" w:styleId="apple-converted-space">
    <w:name w:val="apple-converted-space"/>
    <w:basedOn w:val="DefaultParagraphFont"/>
    <w:rsid w:val="00202DEA"/>
  </w:style>
  <w:style w:type="paragraph" w:customStyle="1" w:styleId="NumberedList">
    <w:name w:val="Numbered List"/>
    <w:basedOn w:val="Normal"/>
    <w:uiPriority w:val="99"/>
    <w:qFormat/>
    <w:rsid w:val="00202DEA"/>
    <w:pPr>
      <w:numPr>
        <w:numId w:val="16"/>
      </w:numPr>
      <w:spacing w:before="120"/>
    </w:pPr>
    <w:rPr>
      <w:rFonts w:eastAsia="Calibri"/>
      <w:szCs w:val="22"/>
    </w:rPr>
  </w:style>
  <w:style w:type="paragraph" w:customStyle="1" w:styleId="ReferenceText">
    <w:name w:val="Reference Text"/>
    <w:basedOn w:val="Normal"/>
    <w:uiPriority w:val="99"/>
    <w:qFormat/>
    <w:rsid w:val="00202DEA"/>
    <w:pPr>
      <w:spacing w:before="120"/>
      <w:ind w:left="720" w:hanging="720"/>
    </w:pPr>
    <w:rPr>
      <w:rFonts w:eastAsiaTheme="minorHAnsi" w:cstheme="minorBidi"/>
      <w:szCs w:val="22"/>
    </w:rPr>
  </w:style>
  <w:style w:type="paragraph" w:styleId="BalloonText">
    <w:name w:val="Balloon Text"/>
    <w:basedOn w:val="Normal"/>
    <w:link w:val="BalloonTextChar"/>
    <w:rsid w:val="00202DEA"/>
    <w:rPr>
      <w:rFonts w:ascii="Tahoma" w:hAnsi="Tahoma" w:cs="Tahoma"/>
      <w:sz w:val="16"/>
      <w:szCs w:val="16"/>
    </w:rPr>
  </w:style>
  <w:style w:type="character" w:customStyle="1" w:styleId="BalloonTextChar">
    <w:name w:val="Balloon Text Char"/>
    <w:basedOn w:val="DefaultParagraphFont"/>
    <w:link w:val="BalloonText"/>
    <w:rsid w:val="00202DEA"/>
    <w:rPr>
      <w:rFonts w:ascii="Tahoma" w:eastAsia="Times New Roman" w:hAnsi="Tahoma" w:cs="Tahoma"/>
      <w:sz w:val="16"/>
      <w:szCs w:val="16"/>
    </w:rPr>
  </w:style>
  <w:style w:type="paragraph" w:customStyle="1" w:styleId="BulletedList">
    <w:name w:val="Bulleted List"/>
    <w:basedOn w:val="Normal"/>
    <w:qFormat/>
    <w:rsid w:val="00202DEA"/>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cortland.edu/offices/advisement-and-transition/cor-101/goals-objectives/diversity.do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ted.com/talks/tom_wujec_build_a_tow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8\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B41F59-6E4D-45B0-AC5F-AF0AB8100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template.dotx</Template>
  <TotalTime>1</TotalTime>
  <Pages>4</Pages>
  <Words>677</Words>
  <Characters>3865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Sikorski</dc:creator>
  <cp:keywords/>
  <dc:description/>
  <cp:lastModifiedBy>Stephanie Palermini</cp:lastModifiedBy>
  <cp:revision>2</cp:revision>
  <dcterms:created xsi:type="dcterms:W3CDTF">2017-07-31T00:11:00Z</dcterms:created>
  <dcterms:modified xsi:type="dcterms:W3CDTF">2017-07-31T00:11:00Z</dcterms:modified>
</cp:coreProperties>
</file>