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6DA" w:rsidRPr="00CA79F5" w:rsidRDefault="002326DA" w:rsidP="0096784E">
      <w:pPr>
        <w:pStyle w:val="Title"/>
      </w:pPr>
      <w:bookmarkStart w:id="0" w:name="_Hlk481162837"/>
      <w:bookmarkEnd w:id="0"/>
      <w:r w:rsidRPr="00CA79F5">
        <w:t>C</w:t>
      </w:r>
      <w:r w:rsidR="00CA79F5">
        <w:t>lass</w:t>
      </w:r>
      <w:r w:rsidRPr="00CA79F5">
        <w:t xml:space="preserve"> Activities</w:t>
      </w:r>
    </w:p>
    <w:p w:rsidR="002326DA" w:rsidRPr="00CA79F5" w:rsidRDefault="00E11A4C" w:rsidP="00CA79F5">
      <w:pPr>
        <w:pStyle w:val="Heading1"/>
      </w:pPr>
      <w:r w:rsidRPr="00CA79F5">
        <w:t>Chapter 7</w:t>
      </w:r>
      <w:r w:rsidR="0096784E" w:rsidRPr="00CA79F5">
        <w:t>: The Reconstructive Nature of Memory</w:t>
      </w:r>
    </w:p>
    <w:p w:rsidR="002326DA" w:rsidRPr="00CA79F5" w:rsidRDefault="00596D8B" w:rsidP="00CA79F5">
      <w:pPr>
        <w:pStyle w:val="Heading2"/>
        <w:spacing w:line="360" w:lineRule="auto"/>
        <w:rPr>
          <w:b w:val="0"/>
          <w:bCs w:val="0"/>
        </w:rPr>
      </w:pPr>
      <w:r w:rsidRPr="0096784E">
        <w:rPr>
          <w:rFonts w:eastAsia="Calibri"/>
          <w:iCs/>
        </w:rPr>
        <w:t>1.</w:t>
      </w:r>
      <w:r>
        <w:rPr>
          <w:rFonts w:eastAsia="Calibri"/>
          <w:iCs/>
        </w:rPr>
        <w:t xml:space="preserve"> </w:t>
      </w:r>
      <w:r w:rsidR="00E11A4C" w:rsidRPr="00587249">
        <w:rPr>
          <w:rFonts w:eastAsiaTheme="majorEastAsia"/>
        </w:rPr>
        <w:t>Implicit Learning</w:t>
      </w:r>
    </w:p>
    <w:p w:rsidR="00AB5684" w:rsidRDefault="00E11A4C" w:rsidP="00BC38F4">
      <w:pPr>
        <w:spacing w:line="360" w:lineRule="auto"/>
        <w:outlineLvl w:val="0"/>
      </w:pPr>
      <w:r w:rsidRPr="0096784E">
        <w:t xml:space="preserve">Demonstrate implicit learning by conducting the </w:t>
      </w:r>
      <w:proofErr w:type="gramStart"/>
      <w:r w:rsidRPr="0096784E">
        <w:t>mi</w:t>
      </w:r>
      <w:r w:rsidR="00EE69D4" w:rsidRPr="0096784E">
        <w:t>rror tracing</w:t>
      </w:r>
      <w:proofErr w:type="gramEnd"/>
      <w:r w:rsidR="00EE69D4" w:rsidRPr="0096784E">
        <w:t xml:space="preserve"> task in class.</w:t>
      </w:r>
      <w:r w:rsidR="00AB5684">
        <w:t xml:space="preserve"> </w:t>
      </w:r>
      <w:r w:rsidR="00EE69D4" w:rsidRPr="0096784E">
        <w:t>Depending on the size of your class</w:t>
      </w:r>
      <w:r w:rsidR="00587249" w:rsidRPr="0096784E">
        <w:t>,</w:t>
      </w:r>
      <w:r w:rsidR="00EE69D4" w:rsidRPr="0096784E">
        <w:t xml:space="preserve"> you may want to ask </w:t>
      </w:r>
      <w:proofErr w:type="gramStart"/>
      <w:r w:rsidR="00EE69D4" w:rsidRPr="0096784E">
        <w:t>for a</w:t>
      </w:r>
      <w:proofErr w:type="gramEnd"/>
      <w:r w:rsidR="00EE69D4" w:rsidRPr="0096784E">
        <w:t xml:space="preserve"> </w:t>
      </w:r>
      <w:r w:rsidR="00272D8E" w:rsidRPr="0096784E">
        <w:t xml:space="preserve">single </w:t>
      </w:r>
      <w:r w:rsidR="00EE69D4" w:rsidRPr="0096784E">
        <w:t>volunteer to come to the front of the class or you may want to have small groups to work on the demonstration independently. For the demonstration, you will need t</w:t>
      </w:r>
      <w:r w:rsidR="00272D8E" w:rsidRPr="0096784E">
        <w:t>o make a copy of H</w:t>
      </w:r>
      <w:r w:rsidR="007E6F50" w:rsidRPr="0096784E">
        <w:t>andout 7-1</w:t>
      </w:r>
      <w:r w:rsidR="00EE69D4" w:rsidRPr="0096784E">
        <w:t>, a mirror, and a</w:t>
      </w:r>
      <w:r w:rsidR="00272D8E" w:rsidRPr="0096784E">
        <w:t>n</w:t>
      </w:r>
      <w:r w:rsidR="00EE69D4" w:rsidRPr="0096784E">
        <w:t xml:space="preserve"> 8.5 </w:t>
      </w:r>
      <w:r w:rsidR="00587249">
        <w:t>×</w:t>
      </w:r>
      <w:r w:rsidR="00EE69D4" w:rsidRPr="0096784E">
        <w:t xml:space="preserve"> 11 sheet of cardstock.</w:t>
      </w:r>
      <w:r w:rsidR="00AB5684">
        <w:t xml:space="preserve"> </w:t>
      </w:r>
      <w:r w:rsidR="00272D8E" w:rsidRPr="0096784E">
        <w:t>Instruct t</w:t>
      </w:r>
      <w:r w:rsidR="00EE69D4" w:rsidRPr="0096784E">
        <w:t xml:space="preserve">he student </w:t>
      </w:r>
      <w:r w:rsidR="00272D8E" w:rsidRPr="0096784E">
        <w:t xml:space="preserve">to </w:t>
      </w:r>
      <w:r w:rsidR="00EE69D4" w:rsidRPr="0096784E">
        <w:t xml:space="preserve">sit at </w:t>
      </w:r>
      <w:r w:rsidR="00272D8E" w:rsidRPr="0096784E">
        <w:t xml:space="preserve">a </w:t>
      </w:r>
      <w:r w:rsidR="00EE69D4" w:rsidRPr="0096784E">
        <w:t xml:space="preserve">desk </w:t>
      </w:r>
      <w:r w:rsidR="008E37E3" w:rsidRPr="0096784E">
        <w:t xml:space="preserve">facing </w:t>
      </w:r>
      <w:r w:rsidR="00272D8E" w:rsidRPr="0096784E">
        <w:t xml:space="preserve">the </w:t>
      </w:r>
      <w:r w:rsidR="008E37E3" w:rsidRPr="0096784E">
        <w:t>mirror.</w:t>
      </w:r>
      <w:r w:rsidR="00AB5684">
        <w:t xml:space="preserve"> </w:t>
      </w:r>
      <w:r w:rsidR="008E37E3" w:rsidRPr="0096784E">
        <w:t>Place the handout on the desk and give the student a pencil. Then, cover the student’s hand with the cardstock</w:t>
      </w:r>
      <w:r w:rsidR="00587249" w:rsidRPr="0096784E">
        <w:t>,</w:t>
      </w:r>
      <w:r w:rsidR="008E37E3" w:rsidRPr="0096784E">
        <w:t xml:space="preserve"> so they can only see the star and their hand by looking in the mirror.</w:t>
      </w:r>
      <w:r w:rsidR="00AB5684">
        <w:t xml:space="preserve"> </w:t>
      </w:r>
      <w:r w:rsidR="008E37E3" w:rsidRPr="0096784E">
        <w:t xml:space="preserve">Have the student trace the star and time how </w:t>
      </w:r>
      <w:proofErr w:type="gramStart"/>
      <w:r w:rsidR="008E37E3" w:rsidRPr="0096784E">
        <w:t>long</w:t>
      </w:r>
      <w:proofErr w:type="gramEnd"/>
      <w:r w:rsidR="008E37E3" w:rsidRPr="0096784E">
        <w:t xml:space="preserve"> it takes them to complete it from the designated starting and stopping point.</w:t>
      </w:r>
      <w:r w:rsidR="00AB5684">
        <w:t xml:space="preserve"> </w:t>
      </w:r>
      <w:r w:rsidR="008E37E3" w:rsidRPr="0096784E">
        <w:t>Repeat this with the other stars on the handout.</w:t>
      </w:r>
      <w:r w:rsidR="00AB5684">
        <w:t xml:space="preserve"> </w:t>
      </w:r>
      <w:r w:rsidR="008E37E3" w:rsidRPr="0096784E">
        <w:t xml:space="preserve">As the student progresses from star </w:t>
      </w:r>
      <w:proofErr w:type="gramStart"/>
      <w:r w:rsidR="008E37E3" w:rsidRPr="0096784E">
        <w:t>1</w:t>
      </w:r>
      <w:proofErr w:type="gramEnd"/>
      <w:r w:rsidR="008E37E3" w:rsidRPr="0096784E">
        <w:t xml:space="preserve"> to star 4</w:t>
      </w:r>
      <w:r w:rsidR="00587249" w:rsidRPr="0096784E">
        <w:t>,</w:t>
      </w:r>
      <w:r w:rsidR="008E37E3" w:rsidRPr="0096784E">
        <w:t xml:space="preserve"> the time to complete the task should decrease, and the errors in tracing should be less apparent.</w:t>
      </w:r>
    </w:p>
    <w:p w:rsidR="009D0656" w:rsidRPr="0096784E" w:rsidRDefault="009D0656" w:rsidP="00CA79F5">
      <w:pPr>
        <w:spacing w:line="360" w:lineRule="auto"/>
        <w:outlineLvl w:val="0"/>
      </w:pPr>
    </w:p>
    <w:p w:rsidR="009D0656" w:rsidRPr="0096784E" w:rsidRDefault="009D0656" w:rsidP="00CA79F5">
      <w:pPr>
        <w:pStyle w:val="Heading2"/>
        <w:spacing w:line="360" w:lineRule="auto"/>
      </w:pPr>
      <w:r w:rsidRPr="0096784E">
        <w:t>2. Connectionism</w:t>
      </w:r>
    </w:p>
    <w:p w:rsidR="009D0656" w:rsidRPr="0096784E" w:rsidRDefault="009D0656" w:rsidP="00CA79F5">
      <w:pPr>
        <w:spacing w:after="160" w:line="360" w:lineRule="auto"/>
      </w:pPr>
      <w:r w:rsidRPr="0096784E">
        <w:t>The purpose of this activity is for students to understand the connectionist view of cognition.</w:t>
      </w:r>
      <w:r w:rsidR="00AB5684">
        <w:t xml:space="preserve"> </w:t>
      </w:r>
      <w:r w:rsidRPr="0096784E">
        <w:t>Begin by dividing students into small groups.</w:t>
      </w:r>
      <w:r w:rsidR="00AB5684">
        <w:t xml:space="preserve"> </w:t>
      </w:r>
      <w:r w:rsidRPr="0096784E">
        <w:t>Then, give the students a word, such as “hat” and have them write the word in the center of scratch paper.</w:t>
      </w:r>
      <w:r w:rsidR="00AB5684">
        <w:t xml:space="preserve"> </w:t>
      </w:r>
      <w:r w:rsidRPr="0096784E">
        <w:t>Next, have the groups write three words associated with hat.</w:t>
      </w:r>
      <w:r w:rsidR="00AB5684">
        <w:t xml:space="preserve"> </w:t>
      </w:r>
      <w:r w:rsidRPr="0096784E">
        <w:t xml:space="preserve">Then, have </w:t>
      </w:r>
      <w:proofErr w:type="gramStart"/>
      <w:r w:rsidRPr="0096784E">
        <w:t>them</w:t>
      </w:r>
      <w:proofErr w:type="gramEnd"/>
      <w:r w:rsidRPr="0096784E">
        <w:t xml:space="preserve"> think of three words associated with those three words.</w:t>
      </w:r>
      <w:r w:rsidR="00AB5684">
        <w:t xml:space="preserve"> </w:t>
      </w:r>
      <w:r w:rsidRPr="0096784E">
        <w:t>The number of connections is up to you, but at least three, as described above, is required for optimal results.</w:t>
      </w:r>
    </w:p>
    <w:p w:rsidR="00AB5684" w:rsidRDefault="009D0656" w:rsidP="0096784E">
      <w:pPr>
        <w:spacing w:after="160" w:line="360" w:lineRule="auto"/>
      </w:pPr>
      <w:r w:rsidRPr="0096784E">
        <w:t>Have each group present their model to the rest of the class.</w:t>
      </w:r>
      <w:r w:rsidR="00AB5684">
        <w:t xml:space="preserve"> </w:t>
      </w:r>
      <w:r w:rsidRPr="0096784E">
        <w:t>Discuss how the tangential words may seem to be completely unrelated to one another but that they are related through their connection with the word “hat.</w:t>
      </w:r>
      <w:r w:rsidR="00852FB2">
        <w:t>”</w:t>
      </w:r>
      <w:r w:rsidR="00AB5684">
        <w:t xml:space="preserve"> </w:t>
      </w:r>
      <w:r w:rsidRPr="0096784E">
        <w:t xml:space="preserve"> I like to use this exercise to discuss the distribution of memory and how any of the tangential words can serve as a path to a memory so that the more distributed the memory is, the more routes one will be able to access the memory.</w:t>
      </w:r>
      <w:r w:rsidR="00AB5684">
        <w:t xml:space="preserve"> </w:t>
      </w:r>
      <w:r w:rsidRPr="0096784E">
        <w:t>I also like to describe that the more dots you have to connect, the better able you will be at interpreting the picture.</w:t>
      </w:r>
    </w:p>
    <w:p w:rsidR="009D0656" w:rsidRPr="0096784E" w:rsidRDefault="009D0656" w:rsidP="00CA79F5">
      <w:pPr>
        <w:spacing w:line="360" w:lineRule="auto"/>
        <w:outlineLvl w:val="0"/>
      </w:pPr>
    </w:p>
    <w:p w:rsidR="009D0656" w:rsidRPr="00587249" w:rsidRDefault="00596D8B" w:rsidP="00CA79F5">
      <w:pPr>
        <w:pStyle w:val="Heading2"/>
        <w:spacing w:line="360" w:lineRule="auto"/>
      </w:pPr>
      <w:r w:rsidRPr="0096784E">
        <w:rPr>
          <w:rFonts w:eastAsia="Calibri"/>
        </w:rPr>
        <w:t>3.</w:t>
      </w:r>
      <w:r>
        <w:rPr>
          <w:rFonts w:eastAsia="Calibri"/>
        </w:rPr>
        <w:t xml:space="preserve"> </w:t>
      </w:r>
      <w:r w:rsidR="009D0656" w:rsidRPr="00587249">
        <w:t>Basic Level of Categorization</w:t>
      </w:r>
    </w:p>
    <w:p w:rsidR="009D0656" w:rsidRPr="0096784E" w:rsidRDefault="009D0656" w:rsidP="00CA79F5">
      <w:pPr>
        <w:spacing w:line="360" w:lineRule="auto"/>
      </w:pPr>
      <w:r w:rsidRPr="0096784E">
        <w:t>To help students understand categorization, provide them the basic-level categories below and have them generate a superordinate category, additional basic-level categories, and subordinate categories for each.</w:t>
      </w:r>
      <w:r w:rsidR="00AB5684">
        <w:t xml:space="preserve"> </w:t>
      </w:r>
      <w:r w:rsidRPr="0096784E">
        <w:t>For example, if you provide them with “Dog,</w:t>
      </w:r>
      <w:r w:rsidR="00852FB2">
        <w:t>”</w:t>
      </w:r>
      <w:r w:rsidRPr="0096784E">
        <w:t xml:space="preserve"> they may generate “Animal” as the superordinate, “Cat” and “Bird” as the additional basic-level categories, and “Great Dane,</w:t>
      </w:r>
      <w:r w:rsidR="00852FB2">
        <w:t>”</w:t>
      </w:r>
      <w:r w:rsidRPr="0096784E">
        <w:t xml:space="preserve"> “Shih Tzu,</w:t>
      </w:r>
      <w:r w:rsidR="00852FB2">
        <w:t>”</w:t>
      </w:r>
      <w:r w:rsidRPr="0096784E">
        <w:t xml:space="preserve"> and “Labrador” as the subordinate categories.</w:t>
      </w:r>
    </w:p>
    <w:p w:rsidR="002F0967" w:rsidRDefault="002F0967">
      <w:pPr>
        <w:spacing w:after="160" w:line="259" w:lineRule="auto"/>
        <w:contextualSpacing w:val="0"/>
      </w:pPr>
    </w:p>
    <w:p w:rsidR="009D0656" w:rsidRPr="0096784E" w:rsidRDefault="009D0656" w:rsidP="00CA79F5">
      <w:pPr>
        <w:spacing w:line="360" w:lineRule="auto"/>
        <w:jc w:val="center"/>
        <w:rPr>
          <w:u w:val="single"/>
        </w:rPr>
      </w:pPr>
      <w:r w:rsidRPr="0096784E">
        <w:rPr>
          <w:u w:val="single"/>
        </w:rPr>
        <w:t>Basic-Level Category</w:t>
      </w:r>
    </w:p>
    <w:p w:rsidR="009D0656" w:rsidRPr="0096784E" w:rsidRDefault="009D0656" w:rsidP="00CA79F5">
      <w:pPr>
        <w:spacing w:line="360" w:lineRule="auto"/>
        <w:jc w:val="center"/>
      </w:pPr>
      <w:r w:rsidRPr="0096784E">
        <w:t>Dog</w:t>
      </w:r>
    </w:p>
    <w:p w:rsidR="009D0656" w:rsidRPr="0096784E" w:rsidRDefault="009D0656" w:rsidP="00CA79F5">
      <w:pPr>
        <w:spacing w:line="360" w:lineRule="auto"/>
        <w:jc w:val="center"/>
      </w:pPr>
      <w:r w:rsidRPr="0096784E">
        <w:t>Phone</w:t>
      </w:r>
    </w:p>
    <w:p w:rsidR="009D0656" w:rsidRPr="0096784E" w:rsidRDefault="009D0656" w:rsidP="00CA79F5">
      <w:pPr>
        <w:spacing w:line="360" w:lineRule="auto"/>
        <w:jc w:val="center"/>
      </w:pPr>
      <w:r w:rsidRPr="0096784E">
        <w:t>Rope</w:t>
      </w:r>
    </w:p>
    <w:p w:rsidR="009D0656" w:rsidRPr="0096784E" w:rsidRDefault="009D0656" w:rsidP="00CA79F5">
      <w:pPr>
        <w:spacing w:line="360" w:lineRule="auto"/>
        <w:jc w:val="center"/>
      </w:pPr>
      <w:r w:rsidRPr="0096784E">
        <w:t>Eyeglasses</w:t>
      </w:r>
    </w:p>
    <w:p w:rsidR="009D0656" w:rsidRPr="0096784E" w:rsidRDefault="009D0656" w:rsidP="00CA79F5">
      <w:pPr>
        <w:spacing w:line="360" w:lineRule="auto"/>
        <w:jc w:val="center"/>
      </w:pPr>
      <w:r w:rsidRPr="0096784E">
        <w:t>Pond</w:t>
      </w:r>
    </w:p>
    <w:p w:rsidR="002F0967" w:rsidRDefault="002F0967" w:rsidP="002F0967">
      <w:pPr>
        <w:spacing w:line="360" w:lineRule="auto"/>
        <w:jc w:val="center"/>
      </w:pPr>
    </w:p>
    <w:p w:rsidR="002F0967" w:rsidRDefault="002F0967" w:rsidP="002F0967">
      <w:pPr>
        <w:spacing w:line="360" w:lineRule="auto"/>
        <w:jc w:val="center"/>
      </w:pPr>
    </w:p>
    <w:p w:rsidR="00CA79F5" w:rsidRDefault="00CA79F5">
      <w:pPr>
        <w:spacing w:after="160" w:line="259" w:lineRule="auto"/>
        <w:contextualSpacing w:val="0"/>
      </w:pPr>
      <w:r>
        <w:br w:type="page"/>
      </w:r>
    </w:p>
    <w:p w:rsidR="002F0967" w:rsidRPr="0096784E" w:rsidRDefault="002F0967" w:rsidP="00CA79F5">
      <w:pPr>
        <w:spacing w:line="360" w:lineRule="auto"/>
        <w:jc w:val="center"/>
      </w:pPr>
      <w:bookmarkStart w:id="1" w:name="_GoBack"/>
      <w:bookmarkEnd w:id="1"/>
      <w:r w:rsidRPr="0096784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120DB4" wp14:editId="62A49059">
                <wp:simplePos x="0" y="0"/>
                <wp:positionH relativeFrom="margin">
                  <wp:posOffset>-265430</wp:posOffset>
                </wp:positionH>
                <wp:positionV relativeFrom="paragraph">
                  <wp:posOffset>258229</wp:posOffset>
                </wp:positionV>
                <wp:extent cx="2695575" cy="2886075"/>
                <wp:effectExtent l="19050" t="38100" r="47625" b="47625"/>
                <wp:wrapNone/>
                <wp:docPr id="25" name="Star: 5 Poi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28860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0967" w:rsidRDefault="002F0967" w:rsidP="002F0967">
                            <w:pPr>
                              <w:jc w:val="center"/>
                            </w:pPr>
                            <w:r>
                              <w:t>1</w:t>
                            </w:r>
                            <w:r>
                              <w:tab/>
                            </w:r>
                            <w:r>
                              <w:tab/>
                              <w:t>Q2A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20DB4" id="Star: 5 Points 2" o:spid="_x0000_s1026" style="position:absolute;left:0;text-align:left;margin-left:-20.9pt;margin-top:20.35pt;width:212.25pt;height:227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695575,2886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" adj="-11796480,,5400" path="m3,1102380r1029621,8l1347788,r318163,1102388l2695572,1102380r-832985,681305l2180764,2886068,1347788,2204750,514811,2886068,832988,1783685,3,1102380xe" filled="f" strokecolor="#1f3763 [1604]" strokeweight="1pt">
                <v:stroke joinstyle="miter"/>
                <v:formulas/>
                <v:path arrowok="t" o:connecttype="custom" o:connectlocs="3,1102380;1029624,1102388;1347788,0;1665951,1102388;2695572,1102380;1862587,1783685;2180764,2886068;1347788,2204750;514811,2886068;832988,1783685;3,1102380" o:connectangles="0,0,0,0,0,0,0,0,0,0,0" textboxrect="0,0,2695575,2886075"/>
                <v:textbox>
                  <w:txbxContent>
                    <w:p w:rsidR="002F0967" w:rsidRDefault="002F0967" w:rsidP="002F0967">
                      <w:pPr>
                        <w:jc w:val="center"/>
                      </w:pPr>
                      <w:r>
                        <w:t>1</w:t>
                      </w:r>
                      <w:r>
                        <w:tab/>
                      </w:r>
                      <w:r>
                        <w:tab/>
                        <w:t>Q2A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784E">
        <w:t>Handout 7-1</w:t>
      </w:r>
    </w:p>
    <w:p w:rsidR="002F0967" w:rsidRPr="0096784E" w:rsidRDefault="002F0967" w:rsidP="00CA79F5">
      <w:pPr>
        <w:spacing w:line="360" w:lineRule="auto"/>
        <w:jc w:val="center"/>
      </w:pPr>
      <w:r w:rsidRPr="0096784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F84BE7" wp14:editId="7684CD28">
                <wp:simplePos x="0" y="0"/>
                <wp:positionH relativeFrom="column">
                  <wp:posOffset>3541776</wp:posOffset>
                </wp:positionH>
                <wp:positionV relativeFrom="paragraph">
                  <wp:posOffset>638556</wp:posOffset>
                </wp:positionV>
                <wp:extent cx="1840992" cy="1786128"/>
                <wp:effectExtent l="38100" t="38100" r="26035" b="43180"/>
                <wp:wrapNone/>
                <wp:docPr id="27" name="Star: 5 Point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0992" cy="1786128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9E1EA" id="Star: 5 Points 7" o:spid="_x0000_s1026" style="position:absolute;margin-left:278.9pt;margin-top:50.3pt;width:144.95pt;height:140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40992,1786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" path="m2,682238r703198,5l920496,r217296,682243l1840990,682238r-568902,421645l1489393,1786123,920496,1364471,351599,1786123,568904,1103883,2,682238xe" filled="f" strokecolor="#1f3763 [1604]" strokeweight="1pt">
                <v:stroke joinstyle="miter"/>
                <v:path arrowok="t" o:connecttype="custom" o:connectlocs="2,682238;703200,682243;920496,0;1137792,682243;1840990,682238;1272088,1103883;1489393,1786123;920496,1364471;351599,1786123;568904,1103883;2,682238" o:connectangles="0,0,0,0,0,0,0,0,0,0,0"/>
              </v:shape>
            </w:pict>
          </mc:Fallback>
        </mc:AlternateContent>
      </w:r>
      <w:r w:rsidRPr="0096784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BF7B7A" wp14:editId="4FF0F294">
                <wp:simplePos x="0" y="0"/>
                <wp:positionH relativeFrom="margin">
                  <wp:posOffset>3163824</wp:posOffset>
                </wp:positionH>
                <wp:positionV relativeFrom="paragraph">
                  <wp:posOffset>96012</wp:posOffset>
                </wp:positionV>
                <wp:extent cx="2590800" cy="2782443"/>
                <wp:effectExtent l="19050" t="38100" r="38100" b="37465"/>
                <wp:wrapNone/>
                <wp:docPr id="28" name="Star: 5 Poin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2782443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0967" w:rsidRDefault="002F0967" w:rsidP="002F0967">
                            <w:pPr>
                              <w:jc w:val="center"/>
                            </w:pPr>
                            <w:r>
                              <w:t>1</w:t>
                            </w:r>
                            <w:r>
                              <w:tab/>
                            </w:r>
                            <w:r>
                              <w:tab/>
                              <w:t>Q2A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F7B7A" id="Star: 5 Points 4" o:spid="_x0000_s1027" style="position:absolute;left:0;text-align:left;margin-left:249.1pt;margin-top:7.55pt;width:204pt;height:219.1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590800,278244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" adj="-11796480,,5400" path="m3,1062796r989600,7l1295400,r305797,1062803l2590797,1062796r-800607,656841l2096000,2782436,1295400,2125583,494800,2782436,800610,1719637,3,1062796xe" filled="f" strokecolor="#1f3763 [1604]" strokeweight="1pt">
                <v:stroke joinstyle="miter"/>
                <v:formulas/>
                <v:path arrowok="t" o:connecttype="custom" o:connectlocs="3,1062796;989603,1062803;1295400,0;1601197,1062803;2590797,1062796;1790190,1719637;2096000,2782436;1295400,2125583;494800,2782436;800610,1719637;3,1062796" o:connectangles="0,0,0,0,0,0,0,0,0,0,0" textboxrect="0,0,2590800,2782443"/>
                <v:textbox>
                  <w:txbxContent>
                    <w:p w:rsidR="002F0967" w:rsidRDefault="002F0967" w:rsidP="002F0967">
                      <w:pPr>
                        <w:jc w:val="center"/>
                      </w:pPr>
                      <w:r>
                        <w:t>1</w:t>
                      </w:r>
                      <w:r>
                        <w:tab/>
                      </w:r>
                      <w:r>
                        <w:tab/>
                        <w:t>Q2A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784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96E9E3" wp14:editId="5D97864D">
                <wp:simplePos x="0" y="0"/>
                <wp:positionH relativeFrom="margin">
                  <wp:posOffset>166383</wp:posOffset>
                </wp:positionH>
                <wp:positionV relativeFrom="paragraph">
                  <wp:posOffset>512931</wp:posOffset>
                </wp:positionV>
                <wp:extent cx="1828800" cy="1943100"/>
                <wp:effectExtent l="19050" t="38100" r="19050" b="38100"/>
                <wp:wrapNone/>
                <wp:docPr id="29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943100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9E19C" id="Star: 5 Points 1" o:spid="_x0000_s1026" style="position:absolute;margin-left:13.1pt;margin-top:40.4pt;width:2in;height:15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828800,1943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" path="m2,742196r698541,5l914400,r215857,742201l1828798,742196r-565135,458701l1479529,1943095,914400,1484386,349271,1943095,565137,1200897,2,742196xe" filled="f" strokecolor="#1f3763 [1604]" strokeweight="1pt">
                <v:stroke joinstyle="miter"/>
                <v:path arrowok="t" o:connecttype="custom" o:connectlocs="2,742196;698543,742201;914400,0;1130257,742201;1828798,742196;1263663,1200897;1479529,1943095;914400,1484386;349271,1943095;565137,1200897;2,742196" o:connectangles="0,0,0,0,0,0,0,0,0,0,0"/>
                <w10:wrap anchorx="margin"/>
              </v:shape>
            </w:pict>
          </mc:Fallback>
        </mc:AlternateContent>
      </w:r>
    </w:p>
    <w:p w:rsidR="002F0967" w:rsidRDefault="002F0967" w:rsidP="002F0967">
      <w:pPr>
        <w:spacing w:line="360" w:lineRule="auto"/>
        <w:jc w:val="center"/>
      </w:pPr>
    </w:p>
    <w:p w:rsidR="002F0967" w:rsidRDefault="002F0967" w:rsidP="002F0967">
      <w:pPr>
        <w:spacing w:line="360" w:lineRule="auto"/>
        <w:jc w:val="center"/>
      </w:pPr>
    </w:p>
    <w:p w:rsidR="002F0967" w:rsidRDefault="002F0967" w:rsidP="002F0967">
      <w:pPr>
        <w:spacing w:line="360" w:lineRule="auto"/>
        <w:jc w:val="center"/>
      </w:pPr>
    </w:p>
    <w:p w:rsidR="002F0967" w:rsidRDefault="002F0967" w:rsidP="002F0967">
      <w:pPr>
        <w:spacing w:line="360" w:lineRule="auto"/>
        <w:jc w:val="center"/>
      </w:pPr>
    </w:p>
    <w:p w:rsidR="002F0967" w:rsidRDefault="002F0967" w:rsidP="002F0967">
      <w:pPr>
        <w:spacing w:line="360" w:lineRule="auto"/>
        <w:jc w:val="center"/>
      </w:pPr>
    </w:p>
    <w:p w:rsidR="002F0967" w:rsidRDefault="002F0967" w:rsidP="002F0967">
      <w:pPr>
        <w:spacing w:line="360" w:lineRule="auto"/>
        <w:jc w:val="center"/>
      </w:pPr>
    </w:p>
    <w:p w:rsidR="002F0967" w:rsidRDefault="002F0967" w:rsidP="002F0967">
      <w:pPr>
        <w:spacing w:line="360" w:lineRule="auto"/>
        <w:jc w:val="center"/>
      </w:pPr>
    </w:p>
    <w:p w:rsidR="002F0967" w:rsidRDefault="002F0967" w:rsidP="002F0967">
      <w:pPr>
        <w:spacing w:line="360" w:lineRule="auto"/>
        <w:jc w:val="center"/>
      </w:pPr>
    </w:p>
    <w:p w:rsidR="00272D8E" w:rsidRPr="0096784E" w:rsidRDefault="002F0967" w:rsidP="00CA79F5">
      <w:pPr>
        <w:spacing w:line="360" w:lineRule="auto"/>
        <w:jc w:val="center"/>
      </w:pPr>
      <w:r w:rsidRPr="0096784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EDA241" wp14:editId="6C766B88">
                <wp:simplePos x="0" y="0"/>
                <wp:positionH relativeFrom="column">
                  <wp:posOffset>3541395</wp:posOffset>
                </wp:positionH>
                <wp:positionV relativeFrom="paragraph">
                  <wp:posOffset>1207554</wp:posOffset>
                </wp:positionV>
                <wp:extent cx="1840865" cy="1785620"/>
                <wp:effectExtent l="38100" t="38100" r="26035" b="43180"/>
                <wp:wrapNone/>
                <wp:docPr id="7" name="Star: 5 Point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0865" cy="1785620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E9B79" id="Star: 5 Points 7" o:spid="_x0000_s1026" style="position:absolute;margin-left:278.85pt;margin-top:95.1pt;width:144.95pt;height:140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40865,178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" path="m2,682044r703150,5l920433,r217280,682049l1840863,682044r-568863,421525l1489290,1785615,920433,1364083,351575,1785615,568865,1103569,2,682044xe" filled="f" strokecolor="#1f3763 [1604]" strokeweight="1pt">
                <v:stroke joinstyle="miter"/>
                <v:path arrowok="t" o:connecttype="custom" o:connectlocs="2,682044;703152,682049;920433,0;1137713,682049;1840863,682044;1272000,1103569;1489290,1785615;920433,1364083;351575,1785615;568865,1103569;2,682044" o:connectangles="0,0,0,0,0,0,0,0,0,0,0"/>
              </v:shape>
            </w:pict>
          </mc:Fallback>
        </mc:AlternateContent>
      </w:r>
      <w:r w:rsidRPr="009678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323DCB" wp14:editId="04797A34">
                <wp:simplePos x="0" y="0"/>
                <wp:positionH relativeFrom="margin">
                  <wp:posOffset>3163570</wp:posOffset>
                </wp:positionH>
                <wp:positionV relativeFrom="paragraph">
                  <wp:posOffset>674991</wp:posOffset>
                </wp:positionV>
                <wp:extent cx="2590800" cy="2781935"/>
                <wp:effectExtent l="19050" t="38100" r="38100" b="37465"/>
                <wp:wrapNone/>
                <wp:docPr id="4" name="Star: 5 Poin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278193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0CCC" w:rsidRDefault="002F0CCC" w:rsidP="002F0CCC">
                            <w:pPr>
                              <w:jc w:val="center"/>
                            </w:pPr>
                            <w:r>
                              <w:t>1</w:t>
                            </w:r>
                            <w:r>
                              <w:tab/>
                            </w:r>
                            <w:r>
                              <w:tab/>
                              <w:t>Q2A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23DCB" id="_x0000_s1028" style="position:absolute;left:0;text-align:left;margin-left:249.1pt;margin-top:53.15pt;width:204pt;height:219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590800,27819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" adj="-11796480,,5400" path="m3,1062602r989600,7l1295400,r305797,1062609l2590797,1062602r-800607,656721l2096000,2781928,1295400,2125195,494800,2781928,800610,1719323,3,1062602xe" filled="f" strokecolor="#1f3763 [1604]" strokeweight="1pt">
                <v:stroke joinstyle="miter"/>
                <v:formulas/>
                <v:path arrowok="t" o:connecttype="custom" o:connectlocs="3,1062602;989603,1062609;1295400,0;1601197,1062609;2590797,1062602;1790190,1719323;2096000,2781928;1295400,2125195;494800,2781928;800610,1719323;3,1062602" o:connectangles="0,0,0,0,0,0,0,0,0,0,0" textboxrect="0,0,2590800,2781935"/>
                <v:textbox>
                  <w:txbxContent>
                    <w:p w:rsidR="002F0CCC" w:rsidRDefault="002F0CCC" w:rsidP="002F0CCC">
                      <w:pPr>
                        <w:jc w:val="center"/>
                      </w:pPr>
                      <w:r>
                        <w:t>1</w:t>
                      </w:r>
                      <w:r>
                        <w:tab/>
                      </w:r>
                      <w:r>
                        <w:tab/>
                        <w:t>Q2A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784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5A7F5A" wp14:editId="39D49269">
                <wp:simplePos x="0" y="0"/>
                <wp:positionH relativeFrom="margin">
                  <wp:posOffset>-265430</wp:posOffset>
                </wp:positionH>
                <wp:positionV relativeFrom="paragraph">
                  <wp:posOffset>600521</wp:posOffset>
                </wp:positionV>
                <wp:extent cx="2695575" cy="2886075"/>
                <wp:effectExtent l="19050" t="38100" r="47625" b="47625"/>
                <wp:wrapNone/>
                <wp:docPr id="2" name="Star: 5 Poi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2886075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22D3" w:rsidRDefault="006722D3" w:rsidP="006722D3">
                            <w:pPr>
                              <w:jc w:val="center"/>
                            </w:pPr>
                            <w:r>
                              <w:t>1</w:t>
                            </w:r>
                            <w:r>
                              <w:tab/>
                            </w:r>
                            <w:r>
                              <w:tab/>
                              <w:t>Q2A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A7F5A" id="_x0000_s1029" style="position:absolute;left:0;text-align:left;margin-left:-20.9pt;margin-top:47.3pt;width:212.25pt;height:227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695575,2886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" adj="-11796480,,5400" path="m3,1102380r1029621,8l1347788,r318163,1102388l2695572,1102380r-832985,681305l2180764,2886068,1347788,2204750,514811,2886068,832988,1783685,3,1102380xe" filled="f" strokecolor="#1f3763 [1604]" strokeweight="1pt">
                <v:stroke joinstyle="miter"/>
                <v:formulas/>
                <v:path arrowok="t" o:connecttype="custom" o:connectlocs="3,1102380;1029624,1102388;1347788,0;1665951,1102388;2695572,1102380;1862587,1783685;2180764,2886068;1347788,2204750;514811,2886068;832988,1783685;3,1102380" o:connectangles="0,0,0,0,0,0,0,0,0,0,0" textboxrect="0,0,2695575,2886075"/>
                <v:textbox>
                  <w:txbxContent>
                    <w:p w:rsidR="006722D3" w:rsidRDefault="006722D3" w:rsidP="006722D3">
                      <w:pPr>
                        <w:jc w:val="center"/>
                      </w:pPr>
                      <w:r>
                        <w:t>1</w:t>
                      </w:r>
                      <w:r>
                        <w:tab/>
                      </w:r>
                      <w:r>
                        <w:tab/>
                        <w:t>Q2A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784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166370</wp:posOffset>
                </wp:positionH>
                <wp:positionV relativeFrom="paragraph">
                  <wp:posOffset>1121167</wp:posOffset>
                </wp:positionV>
                <wp:extent cx="1828800" cy="1943100"/>
                <wp:effectExtent l="19050" t="38100" r="19050" b="38100"/>
                <wp:wrapNone/>
                <wp:docPr id="1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943100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2EDFA" id="Star: 5 Points 1" o:spid="_x0000_s1026" style="position:absolute;margin-left:13.1pt;margin-top:88.3pt;width:2in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828800,1943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" path="m2,742196r698541,5l914400,r215857,742201l1828798,742196r-565135,458701l1479529,1943095,914400,1484386,349271,1943095,565137,1200897,2,742196xe" filled="f" strokecolor="#1f3763 [1604]" strokeweight="1pt">
                <v:stroke joinstyle="miter"/>
                <v:path arrowok="t" o:connecttype="custom" o:connectlocs="2,742196;698543,742201;914400,0;1130257,742201;1828798,742196;1263663,1200897;1479529,1943095;914400,1484386;349271,1943095;565137,1200897;2,742196" o:connectangles="0,0,0,0,0,0,0,0,0,0,0"/>
                <w10:wrap anchorx="margin"/>
              </v:shape>
            </w:pict>
          </mc:Fallback>
        </mc:AlternateContent>
      </w:r>
    </w:p>
    <w:sectPr w:rsidR="00272D8E" w:rsidRPr="0096784E" w:rsidSect="00CA79F5">
      <w:headerReference w:type="default" r:id="rId8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2A7" w:rsidRDefault="00A852A7" w:rsidP="002326DA">
      <w:r>
        <w:separator/>
      </w:r>
    </w:p>
  </w:endnote>
  <w:endnote w:type="continuationSeparator" w:id="0">
    <w:p w:rsidR="00A852A7" w:rsidRDefault="00A852A7" w:rsidP="00232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2A7" w:rsidRDefault="00A852A7" w:rsidP="002326DA">
      <w:r>
        <w:separator/>
      </w:r>
    </w:p>
  </w:footnote>
  <w:footnote w:type="continuationSeparator" w:id="0">
    <w:p w:rsidR="00A852A7" w:rsidRDefault="00A852A7" w:rsidP="00232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84E" w:rsidRPr="008522D6" w:rsidRDefault="0096784E" w:rsidP="0096784E">
    <w:pPr>
      <w:pStyle w:val="Header"/>
      <w:jc w:val="right"/>
    </w:pPr>
    <w:r w:rsidRPr="008522D6">
      <w:t>Instructor Resource</w:t>
    </w:r>
  </w:p>
  <w:p w:rsidR="0096784E" w:rsidRPr="008522D6" w:rsidRDefault="0096784E" w:rsidP="0096784E">
    <w:pPr>
      <w:pStyle w:val="Header"/>
      <w:jc w:val="right"/>
    </w:pPr>
    <w:r w:rsidRPr="008522D6">
      <w:t xml:space="preserve">Galotti, </w:t>
    </w:r>
    <w:r w:rsidRPr="008522D6">
      <w:rPr>
        <w:i/>
      </w:rPr>
      <w:t>Cognitive Psychology: In and Out of the Laboratory, 6e</w:t>
    </w:r>
  </w:p>
  <w:p w:rsidR="002326DA" w:rsidRPr="002326DA" w:rsidRDefault="0096784E" w:rsidP="00CA79F5">
    <w:pPr>
      <w:pStyle w:val="Header"/>
      <w:jc w:val="right"/>
    </w:pPr>
    <w:r w:rsidRPr="008522D6"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3E943B2"/>
    <w:multiLevelType w:val="hybridMultilevel"/>
    <w:tmpl w:val="47AE33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A86D85"/>
    <w:multiLevelType w:val="hybridMultilevel"/>
    <w:tmpl w:val="9606F5A8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3"/>
  </w:num>
  <w:num w:numId="5">
    <w:abstractNumId w:val="10"/>
  </w:num>
  <w:num w:numId="6">
    <w:abstractNumId w:val="8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3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6DA"/>
    <w:rsid w:val="00104C55"/>
    <w:rsid w:val="002326DA"/>
    <w:rsid w:val="00272D8E"/>
    <w:rsid w:val="002D399B"/>
    <w:rsid w:val="002F0967"/>
    <w:rsid w:val="002F0CCC"/>
    <w:rsid w:val="0034164D"/>
    <w:rsid w:val="00465993"/>
    <w:rsid w:val="005548E9"/>
    <w:rsid w:val="00555B7D"/>
    <w:rsid w:val="00587249"/>
    <w:rsid w:val="00596D8B"/>
    <w:rsid w:val="005B221C"/>
    <w:rsid w:val="00645E46"/>
    <w:rsid w:val="006722D3"/>
    <w:rsid w:val="0070145D"/>
    <w:rsid w:val="007E6F50"/>
    <w:rsid w:val="007E7E93"/>
    <w:rsid w:val="00847EF1"/>
    <w:rsid w:val="00852FB2"/>
    <w:rsid w:val="008E37E3"/>
    <w:rsid w:val="0096784E"/>
    <w:rsid w:val="009D0656"/>
    <w:rsid w:val="00A77CF8"/>
    <w:rsid w:val="00A852A7"/>
    <w:rsid w:val="00AB5684"/>
    <w:rsid w:val="00B219B0"/>
    <w:rsid w:val="00B232ED"/>
    <w:rsid w:val="00BC38F4"/>
    <w:rsid w:val="00CA79F5"/>
    <w:rsid w:val="00DE6128"/>
    <w:rsid w:val="00E11627"/>
    <w:rsid w:val="00E11A4C"/>
    <w:rsid w:val="00EE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EEB70"/>
  <w15:docId w15:val="{4379BF5D-07E4-4F6C-B17C-E88F4CD60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84E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BC38F4"/>
    <w:pPr>
      <w:keepNext/>
      <w:keepLines/>
      <w:spacing w:after="240" w:line="360" w:lineRule="auto"/>
      <w:outlineLvl w:val="0"/>
    </w:pPr>
    <w:rPr>
      <w:rFonts w:eastAsiaTheme="majorEastAsia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96784E"/>
    <w:pPr>
      <w:keepNext/>
      <w:keepLines/>
      <w:spacing w:before="40"/>
      <w:outlineLvl w:val="1"/>
    </w:pPr>
    <w:rPr>
      <w:b/>
      <w:bCs/>
      <w:color w:val="5B9BD5"/>
      <w:sz w:val="26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6784E"/>
    <w:pPr>
      <w:keepNext/>
      <w:keepLines/>
      <w:spacing w:before="40" w:after="120"/>
      <w:outlineLvl w:val="2"/>
    </w:pPr>
    <w:rPr>
      <w:rFonts w:eastAsiaTheme="majorEastAsia" w:cstheme="majorBidi"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C38F4"/>
    <w:rPr>
      <w:rFonts w:ascii="Times New Roman" w:eastAsiaTheme="majorEastAsia" w:hAnsi="Times New Roman" w:cs="Times New Roman"/>
      <w:b/>
      <w:bCs/>
      <w:color w:val="2F5496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6784E"/>
    <w:rPr>
      <w:rFonts w:eastAsia="Calibri"/>
      <w:szCs w:val="22"/>
    </w:rPr>
  </w:style>
  <w:style w:type="paragraph" w:styleId="Title">
    <w:name w:val="Title"/>
    <w:basedOn w:val="Normal"/>
    <w:next w:val="Normal"/>
    <w:link w:val="TitleChar"/>
    <w:qFormat/>
    <w:rsid w:val="0096784E"/>
    <w:pPr>
      <w:pBdr>
        <w:bottom w:val="single" w:sz="8" w:space="4" w:color="4472C4" w:themeColor="accent1"/>
      </w:pBdr>
      <w:spacing w:after="300"/>
    </w:pPr>
    <w:rPr>
      <w:rFonts w:eastAsiaTheme="majorEastAsia" w:cstheme="majorBidi"/>
      <w:color w:val="1F3864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6784E"/>
    <w:rPr>
      <w:rFonts w:ascii="Times New Roman" w:eastAsiaTheme="majorEastAsia" w:hAnsi="Times New Roman" w:cstheme="majorBidi"/>
      <w:color w:val="1F3864" w:themeColor="accent1" w:themeShade="80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rsid w:val="009678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326D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9678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678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link w:val="Heading2"/>
    <w:rsid w:val="0096784E"/>
    <w:rPr>
      <w:rFonts w:ascii="Times New Roman" w:eastAsia="Times New Roman" w:hAnsi="Times New Roman" w:cs="Times New Roman"/>
      <w:b/>
      <w:bCs/>
      <w:color w:val="5B9BD5"/>
      <w:sz w:val="2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6784E"/>
    <w:rPr>
      <w:rFonts w:ascii="Times New Roman" w:eastAsiaTheme="majorEastAsia" w:hAnsi="Times New Roman" w:cstheme="majorBidi"/>
      <w:color w:val="1F3864" w:themeColor="accent1" w:themeShade="80"/>
      <w:sz w:val="24"/>
      <w:szCs w:val="24"/>
    </w:rPr>
  </w:style>
  <w:style w:type="character" w:styleId="PageNumber">
    <w:name w:val="page number"/>
    <w:basedOn w:val="DefaultParagraphFont"/>
    <w:rsid w:val="0096784E"/>
  </w:style>
  <w:style w:type="character" w:styleId="Hyperlink">
    <w:name w:val="Hyperlink"/>
    <w:uiPriority w:val="99"/>
    <w:unhideWhenUsed/>
    <w:rsid w:val="0096784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6784E"/>
  </w:style>
  <w:style w:type="paragraph" w:customStyle="1" w:styleId="NumberedList">
    <w:name w:val="Numbered List"/>
    <w:basedOn w:val="Normal"/>
    <w:uiPriority w:val="99"/>
    <w:qFormat/>
    <w:rsid w:val="0096784E"/>
    <w:pPr>
      <w:numPr>
        <w:numId w:val="13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96784E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rsid w:val="009678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6784E"/>
    <w:rPr>
      <w:rFonts w:ascii="Tahoma" w:eastAsia="Times New Roman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96784E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8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44817-180B-4E49-AF19-7A477E382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template.dotx</Template>
  <TotalTime>1</TotalTime>
  <Pages>3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Sikorski</dc:creator>
  <cp:keywords/>
  <dc:description/>
  <cp:lastModifiedBy>Stephanie Palermini</cp:lastModifiedBy>
  <cp:revision>2</cp:revision>
  <dcterms:created xsi:type="dcterms:W3CDTF">2017-07-31T00:19:00Z</dcterms:created>
  <dcterms:modified xsi:type="dcterms:W3CDTF">2017-07-31T00:19:00Z</dcterms:modified>
</cp:coreProperties>
</file>