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A651F" w14:textId="77777777" w:rsidR="00E72B82" w:rsidRPr="00CD1406" w:rsidRDefault="00E72B82" w:rsidP="00CD1406">
      <w:pPr>
        <w:pStyle w:val="Title"/>
      </w:pPr>
      <w:bookmarkStart w:id="0" w:name="_Hlk481162837"/>
      <w:bookmarkEnd w:id="0"/>
      <w:r w:rsidRPr="00CD1406">
        <w:t>C</w:t>
      </w:r>
      <w:r w:rsidR="00CD1406">
        <w:t>lass</w:t>
      </w:r>
      <w:r w:rsidRPr="00CD1406">
        <w:t xml:space="preserve"> Activities</w:t>
      </w:r>
    </w:p>
    <w:p w14:paraId="18561FD8" w14:textId="77777777" w:rsidR="00E72B82" w:rsidRPr="00FD24D1" w:rsidRDefault="00E72B82">
      <w:pPr>
        <w:pStyle w:val="Heading1"/>
      </w:pPr>
      <w:r w:rsidRPr="00FD24D1">
        <w:t>Chapter 6</w:t>
      </w:r>
      <w:r w:rsidR="00FD24D1" w:rsidRPr="00FD24D1">
        <w:t xml:space="preserve">: </w:t>
      </w:r>
      <w:r w:rsidR="00FD24D1" w:rsidRPr="00CD1406">
        <w:t>Working Memory: Forming and Using New Memory Traces</w:t>
      </w:r>
    </w:p>
    <w:p w14:paraId="3B10632E" w14:textId="77777777" w:rsidR="00E72B82" w:rsidRPr="00BF3769" w:rsidRDefault="00FD24D1" w:rsidP="00CD1406">
      <w:pPr>
        <w:pStyle w:val="Heading2"/>
        <w:spacing w:line="360" w:lineRule="auto"/>
      </w:pPr>
      <w:r w:rsidRPr="00FD24D1">
        <w:rPr>
          <w:rFonts w:eastAsia="Calibri"/>
        </w:rPr>
        <w:t>1.</w:t>
      </w:r>
      <w:r>
        <w:rPr>
          <w:rFonts w:eastAsia="Calibri"/>
        </w:rPr>
        <w:t xml:space="preserve"> </w:t>
      </w:r>
      <w:r w:rsidR="00EF1DE9" w:rsidRPr="00BF3769">
        <w:t>The Importance of Memory</w:t>
      </w:r>
    </w:p>
    <w:p w14:paraId="7EB9C103" w14:textId="77777777" w:rsidR="00FD24D1" w:rsidRDefault="00EF1DE9">
      <w:pPr>
        <w:spacing w:line="360" w:lineRule="auto"/>
      </w:pPr>
      <w:r w:rsidRPr="00FD24D1">
        <w:t xml:space="preserve">The purpose of this activity is to </w:t>
      </w:r>
      <w:r w:rsidR="00833BEC" w:rsidRPr="00FD24D1">
        <w:t>get your students thinking about how important memory is and how much we rely upon it to perform day-to-day activities.</w:t>
      </w:r>
    </w:p>
    <w:p w14:paraId="372E801C" w14:textId="77777777" w:rsidR="00FD24D1" w:rsidRDefault="00833BEC">
      <w:pPr>
        <w:spacing w:line="360" w:lineRule="auto"/>
      </w:pPr>
      <w:r w:rsidRPr="00FD24D1">
        <w:t xml:space="preserve">Tell you students that they have </w:t>
      </w:r>
      <w:r w:rsidR="00BF3769">
        <w:t>5</w:t>
      </w:r>
      <w:r w:rsidR="00BF3769" w:rsidRPr="00FD24D1">
        <w:t xml:space="preserve"> </w:t>
      </w:r>
      <w:r w:rsidRPr="00FD24D1">
        <w:t xml:space="preserve">minutes to write down everything they did yesterday that did </w:t>
      </w:r>
      <w:r w:rsidR="00BF3769">
        <w:t>not</w:t>
      </w:r>
      <w:r w:rsidR="00BF3769" w:rsidRPr="00FD24D1">
        <w:t xml:space="preserve"> </w:t>
      </w:r>
      <w:r w:rsidRPr="00FD24D1">
        <w:t>require memory.</w:t>
      </w:r>
      <w:r w:rsidR="00FD24D1">
        <w:t xml:space="preserve"> </w:t>
      </w:r>
      <w:r w:rsidRPr="00FD24D1">
        <w:t xml:space="preserve">When the </w:t>
      </w:r>
      <w:r w:rsidR="00BF3769">
        <w:t>5</w:t>
      </w:r>
      <w:r w:rsidR="00BF3769" w:rsidRPr="00FD24D1">
        <w:t xml:space="preserve"> </w:t>
      </w:r>
      <w:r w:rsidRPr="00FD24D1">
        <w:t>minutes are up, ask your students to share what they have written down.</w:t>
      </w:r>
      <w:r w:rsidR="00FD24D1">
        <w:t xml:space="preserve"> </w:t>
      </w:r>
      <w:r w:rsidRPr="00FD24D1">
        <w:t>Create two columns on an overhead: one for correct responses and one for incorrect responses.</w:t>
      </w:r>
      <w:r w:rsidR="00FD24D1">
        <w:t xml:space="preserve"> </w:t>
      </w:r>
      <w:r w:rsidRPr="00FD24D1">
        <w:t>While you will certainly get some correct responses (i.e., breathed), you will also get many incorrect responses (i.e., walked).</w:t>
      </w:r>
      <w:r w:rsidR="00FD24D1">
        <w:t xml:space="preserve"> </w:t>
      </w:r>
      <w:r w:rsidRPr="00FD24D1">
        <w:t xml:space="preserve">This activity will enable you to </w:t>
      </w:r>
      <w:proofErr w:type="gramStart"/>
      <w:r w:rsidRPr="00FD24D1">
        <w:t>have a discussion about</w:t>
      </w:r>
      <w:proofErr w:type="gramEnd"/>
      <w:r w:rsidRPr="00FD24D1">
        <w:t xml:space="preserve"> how many automatic behaviors, such as walking, does require memory.</w:t>
      </w:r>
      <w:r w:rsidR="00FD24D1">
        <w:t xml:space="preserve"> </w:t>
      </w:r>
      <w:r w:rsidRPr="00FD24D1">
        <w:t xml:space="preserve">Walking, after all, is a procedural memory so even though it is automatic and requires no conscious </w:t>
      </w:r>
      <w:proofErr w:type="gramStart"/>
      <w:r w:rsidRPr="00FD24D1">
        <w:t>effort,</w:t>
      </w:r>
      <w:proofErr w:type="gramEnd"/>
      <w:r w:rsidRPr="00FD24D1">
        <w:t xml:space="preserve"> i</w:t>
      </w:r>
      <w:r w:rsidR="00697ED9" w:rsidRPr="00FD24D1">
        <w:t>t still is memory-based.</w:t>
      </w:r>
    </w:p>
    <w:p w14:paraId="0DF57AEE" w14:textId="77777777" w:rsidR="00AD6E22" w:rsidRPr="00FD24D1" w:rsidRDefault="000A5D50">
      <w:pPr>
        <w:spacing w:line="360" w:lineRule="auto"/>
      </w:pPr>
    </w:p>
    <w:p w14:paraId="1D79BE40" w14:textId="77777777" w:rsidR="004E3FC9" w:rsidRPr="00BF3769" w:rsidRDefault="00FD24D1" w:rsidP="00CD1406">
      <w:pPr>
        <w:pStyle w:val="Heading2"/>
        <w:spacing w:line="360" w:lineRule="auto"/>
      </w:pPr>
      <w:r w:rsidRPr="00FD24D1">
        <w:rPr>
          <w:rFonts w:eastAsia="Calibri"/>
        </w:rPr>
        <w:t>2.</w:t>
      </w:r>
      <w:r w:rsidR="00505A4B">
        <w:rPr>
          <w:rFonts w:eastAsia="Calibri"/>
        </w:rPr>
        <w:t xml:space="preserve"> </w:t>
      </w:r>
      <w:r w:rsidR="004E3FC9" w:rsidRPr="00BF3769">
        <w:t>Create a Mnemonic</w:t>
      </w:r>
    </w:p>
    <w:p w14:paraId="62846328" w14:textId="77777777" w:rsidR="00FD24D1" w:rsidRDefault="004E3FC9">
      <w:pPr>
        <w:spacing w:line="360" w:lineRule="auto"/>
      </w:pPr>
      <w:r w:rsidRPr="00FD24D1">
        <w:t>For this exercise</w:t>
      </w:r>
      <w:r w:rsidR="00BF3769" w:rsidRPr="00FD24D1">
        <w:t>,</w:t>
      </w:r>
      <w:r w:rsidRPr="00FD24D1">
        <w:t xml:space="preserve"> divide students into small groups and have them create a mnemonic relative to material in this chapter.</w:t>
      </w:r>
      <w:r w:rsidR="00FD24D1">
        <w:t xml:space="preserve"> </w:t>
      </w:r>
      <w:r w:rsidRPr="00FD24D1">
        <w:t xml:space="preserve">Once each group has created their mnemonic </w:t>
      </w:r>
      <w:proofErr w:type="gramStart"/>
      <w:r w:rsidRPr="00FD24D1">
        <w:t>have</w:t>
      </w:r>
      <w:proofErr w:type="gramEnd"/>
      <w:r w:rsidRPr="00FD24D1">
        <w:t xml:space="preserve"> them share with the class. This exercise will not only help students understand mnemonics a</w:t>
      </w:r>
      <w:r w:rsidR="00BF3769">
        <w:t>s</w:t>
      </w:r>
      <w:r w:rsidRPr="00FD24D1">
        <w:t xml:space="preserve"> their ability to assist in memory retrieval but also in studying the content in this chapter.</w:t>
      </w:r>
    </w:p>
    <w:p w14:paraId="0BDCE16E" w14:textId="77777777" w:rsidR="004E3FC9" w:rsidRPr="00FD24D1" w:rsidRDefault="004E3FC9">
      <w:pPr>
        <w:spacing w:line="360" w:lineRule="auto"/>
      </w:pPr>
    </w:p>
    <w:p w14:paraId="33C10204" w14:textId="77777777" w:rsidR="004E3FC9" w:rsidRPr="00BF3769" w:rsidRDefault="00FD24D1" w:rsidP="00CD1406">
      <w:pPr>
        <w:pStyle w:val="Heading2"/>
        <w:spacing w:line="360" w:lineRule="auto"/>
      </w:pPr>
      <w:r w:rsidRPr="00FD24D1">
        <w:rPr>
          <w:rFonts w:eastAsia="Calibri"/>
        </w:rPr>
        <w:t>3.</w:t>
      </w:r>
      <w:r w:rsidR="002E2D25">
        <w:rPr>
          <w:rFonts w:eastAsia="Calibri"/>
        </w:rPr>
        <w:t xml:space="preserve"> </w:t>
      </w:r>
      <w:r w:rsidR="004E3FC9" w:rsidRPr="00BF3769">
        <w:t>Levels of Processing its Impact on Memory</w:t>
      </w:r>
    </w:p>
    <w:p w14:paraId="0E77311E" w14:textId="1F950337" w:rsidR="004E3FC9" w:rsidRPr="00FD24D1" w:rsidRDefault="004E3FC9">
      <w:pPr>
        <w:spacing w:line="360" w:lineRule="auto"/>
      </w:pPr>
      <w:r w:rsidRPr="00FD24D1">
        <w:t>This exercise is designed to demonstrate how the way we encode information affects</w:t>
      </w:r>
      <w:r w:rsidR="00CD1406">
        <w:t xml:space="preserve"> our</w:t>
      </w:r>
      <w:r w:rsidRPr="00FD24D1">
        <w:t xml:space="preserve"> ability to retrieve it.</w:t>
      </w:r>
      <w:r w:rsidR="00FD24D1">
        <w:t xml:space="preserve"> </w:t>
      </w:r>
      <w:r w:rsidRPr="00FD24D1">
        <w:t>First, divide your class into two groups.</w:t>
      </w:r>
      <w:r w:rsidR="00FD24D1">
        <w:t xml:space="preserve"> </w:t>
      </w:r>
      <w:r w:rsidRPr="00FD24D1">
        <w:t xml:space="preserve">Random assignment is best, but if </w:t>
      </w:r>
      <w:proofErr w:type="gramStart"/>
      <w:r w:rsidRPr="00FD24D1">
        <w:t>it’s</w:t>
      </w:r>
      <w:proofErr w:type="gramEnd"/>
      <w:r w:rsidRPr="00FD24D1">
        <w:t xml:space="preserve"> easier to split them down the middle that will be fine, too.</w:t>
      </w:r>
      <w:r w:rsidR="00FD24D1">
        <w:t xml:space="preserve"> </w:t>
      </w:r>
    </w:p>
    <w:p w14:paraId="0DA40153" w14:textId="1A3A561B" w:rsidR="00FD24D1" w:rsidRDefault="004E3FC9">
      <w:pPr>
        <w:spacing w:line="360" w:lineRule="auto"/>
      </w:pPr>
      <w:r w:rsidRPr="00FD24D1">
        <w:t xml:space="preserve">Tell group </w:t>
      </w:r>
      <w:r w:rsidR="00BF3769">
        <w:t>2</w:t>
      </w:r>
      <w:r w:rsidRPr="00FD24D1">
        <w:t xml:space="preserve"> to put their heads down on their desks and to keep their eyes closed while you present </w:t>
      </w:r>
      <w:r w:rsidR="00C1424A">
        <w:t xml:space="preserve">the </w:t>
      </w:r>
      <w:r w:rsidRPr="00FD24D1">
        <w:t xml:space="preserve">information </w:t>
      </w:r>
      <w:r w:rsidR="00C1424A">
        <w:t xml:space="preserve">from handout 6-1 </w:t>
      </w:r>
      <w:r w:rsidRPr="00FD24D1">
        <w:t xml:space="preserve">to group </w:t>
      </w:r>
      <w:r w:rsidR="00BF3769">
        <w:t>1</w:t>
      </w:r>
      <w:r w:rsidRPr="00FD24D1">
        <w:t xml:space="preserve"> on the overhead.</w:t>
      </w:r>
    </w:p>
    <w:p w14:paraId="67D3942F" w14:textId="7DA6C889" w:rsidR="004E3FC9" w:rsidRPr="00FD24D1" w:rsidRDefault="004E3FC9">
      <w:pPr>
        <w:spacing w:line="360" w:lineRule="auto"/>
      </w:pPr>
      <w:r w:rsidRPr="00FD24D1">
        <w:lastRenderedPageBreak/>
        <w:t xml:space="preserve">Then, have group </w:t>
      </w:r>
      <w:r w:rsidR="00BF3769">
        <w:t>1</w:t>
      </w:r>
      <w:r w:rsidRPr="00FD24D1">
        <w:t xml:space="preserve"> put their heads down and eyes closed while you present the information </w:t>
      </w:r>
      <w:r w:rsidR="00C1424A">
        <w:t xml:space="preserve">from handout 6-2 </w:t>
      </w:r>
      <w:r w:rsidRPr="00FD24D1">
        <w:t>to group 2 on the overhead.</w:t>
      </w:r>
    </w:p>
    <w:p w14:paraId="3AE8B068" w14:textId="0F6FA664" w:rsidR="004E3FC9" w:rsidRDefault="004E3FC9" w:rsidP="00FD24D1">
      <w:pPr>
        <w:spacing w:line="360" w:lineRule="auto"/>
      </w:pPr>
      <w:r w:rsidRPr="00FD24D1">
        <w:t xml:space="preserve">Now, ask all students to write down as many words they can remember on </w:t>
      </w:r>
      <w:r w:rsidR="00C1424A">
        <w:t>a piece of scratch paper</w:t>
      </w:r>
      <w:r w:rsidRPr="00FD24D1">
        <w:t>. When they are finished (allow 3 minutes or so), collect the answer sheets and analyze the results.</w:t>
      </w:r>
      <w:r w:rsidR="00FD24D1">
        <w:t xml:space="preserve"> </w:t>
      </w:r>
      <w:r w:rsidRPr="00FD24D1">
        <w:t>You should find that group 2 remembered more items than group 1.</w:t>
      </w:r>
      <w:r w:rsidR="00FD24D1">
        <w:t xml:space="preserve"> </w:t>
      </w:r>
      <w:r w:rsidRPr="00FD24D1">
        <w:t>This is because they were required to process each word at a deeper level.</w:t>
      </w:r>
      <w:r w:rsidR="00FD24D1">
        <w:t xml:space="preserve"> </w:t>
      </w:r>
      <w:r w:rsidRPr="00FD24D1">
        <w:t>Use this to facilitate a discussion about how they may use this knowledge to be better students.</w:t>
      </w:r>
    </w:p>
    <w:p w14:paraId="4193A77C" w14:textId="588D1637" w:rsidR="00032DD6" w:rsidRDefault="00032DD6" w:rsidP="00FD24D1">
      <w:pPr>
        <w:spacing w:line="360" w:lineRule="auto"/>
      </w:pPr>
    </w:p>
    <w:p w14:paraId="379A1179" w14:textId="2C9D3277" w:rsidR="00032DD6" w:rsidRDefault="00032DD6">
      <w:pPr>
        <w:spacing w:after="160" w:line="259" w:lineRule="auto"/>
        <w:contextualSpacing w:val="0"/>
      </w:pPr>
      <w:r>
        <w:br w:type="page"/>
      </w:r>
    </w:p>
    <w:p w14:paraId="25A5BB1A" w14:textId="47B1A2E9" w:rsidR="00032DD6" w:rsidRDefault="00032DD6" w:rsidP="00032DD6">
      <w:pPr>
        <w:spacing w:line="360" w:lineRule="auto"/>
        <w:jc w:val="center"/>
      </w:pPr>
      <w:r>
        <w:lastRenderedPageBreak/>
        <w:t>Handout 6-1</w:t>
      </w:r>
    </w:p>
    <w:p w14:paraId="04C39F63" w14:textId="7C38149D" w:rsidR="00C1424A" w:rsidRDefault="00C1424A" w:rsidP="00C1424A">
      <w:pPr>
        <w:spacing w:line="360" w:lineRule="auto"/>
      </w:pPr>
      <w:r>
        <w:rPr>
          <w:i/>
        </w:rPr>
        <w:t xml:space="preserve">Note: </w:t>
      </w:r>
      <w:r>
        <w:t>This exercise w</w:t>
      </w:r>
      <w:r w:rsidR="000A5D50">
        <w:t xml:space="preserve">orks best if you create a PowerPoint presentation. </w:t>
      </w:r>
      <w:r>
        <w:t>Type one word per slide and adjust the settings so that the slides automatically advance at a constant rate (eve</w:t>
      </w:r>
      <w:r w:rsidR="000A5D50">
        <w:t>ry 3–</w:t>
      </w:r>
      <w:r>
        <w:t>5 seconds or so).</w:t>
      </w:r>
    </w:p>
    <w:p w14:paraId="1F364D3A" w14:textId="77777777" w:rsidR="00C1424A" w:rsidRDefault="00C1424A" w:rsidP="00C1424A">
      <w:pPr>
        <w:spacing w:line="360" w:lineRule="auto"/>
      </w:pPr>
    </w:p>
    <w:p w14:paraId="7FF3CFFA" w14:textId="4BECB098" w:rsidR="00032DD6" w:rsidRDefault="00C1424A" w:rsidP="00032DD6">
      <w:pPr>
        <w:spacing w:line="360" w:lineRule="auto"/>
      </w:pPr>
      <w:r>
        <w:rPr>
          <w:i/>
        </w:rPr>
        <w:t xml:space="preserve">Instructions: </w:t>
      </w:r>
      <w:r w:rsidR="00032DD6">
        <w:t xml:space="preserve">One at a </w:t>
      </w:r>
      <w:proofErr w:type="gramStart"/>
      <w:r w:rsidR="00032DD6">
        <w:t>time</w:t>
      </w:r>
      <w:proofErr w:type="gramEnd"/>
      <w:r w:rsidR="00032DD6">
        <w:t xml:space="preserve"> I</w:t>
      </w:r>
      <w:r w:rsidR="000A5D50">
        <w:t xml:space="preserve"> will present you with a word. </w:t>
      </w:r>
      <w:r w:rsidR="00032DD6">
        <w:t>Your job is to keep track of how many of the words present</w:t>
      </w:r>
      <w:r w:rsidR="000A5D50">
        <w:t xml:space="preserve">ed are typed in all uppercase. </w:t>
      </w:r>
      <w:r w:rsidR="00032DD6">
        <w:t>You may keep track in your head or by making a mark on a piece of scratch paper.</w:t>
      </w:r>
    </w:p>
    <w:p w14:paraId="2CF3CBC1" w14:textId="1FDC8135" w:rsidR="00032DD6" w:rsidRDefault="00032DD6" w:rsidP="00032DD6">
      <w:pPr>
        <w:spacing w:line="360" w:lineRule="auto"/>
      </w:pPr>
    </w:p>
    <w:p w14:paraId="69559CC7" w14:textId="0A9A3FEF" w:rsidR="00032DD6" w:rsidRDefault="00032DD6" w:rsidP="00032DD6">
      <w:pPr>
        <w:spacing w:line="360" w:lineRule="auto"/>
        <w:jc w:val="center"/>
      </w:pPr>
      <w:r>
        <w:t>Dog</w:t>
      </w:r>
    </w:p>
    <w:p w14:paraId="6D18BC59" w14:textId="102D14EB" w:rsidR="00032DD6" w:rsidRDefault="00032DD6" w:rsidP="00032DD6">
      <w:pPr>
        <w:spacing w:line="360" w:lineRule="auto"/>
        <w:jc w:val="center"/>
      </w:pPr>
      <w:r>
        <w:t>MIRROR</w:t>
      </w:r>
    </w:p>
    <w:p w14:paraId="2C8841BB" w14:textId="4443381F" w:rsidR="00032DD6" w:rsidRDefault="00032DD6" w:rsidP="00032DD6">
      <w:pPr>
        <w:spacing w:line="360" w:lineRule="auto"/>
        <w:jc w:val="center"/>
      </w:pPr>
      <w:r>
        <w:t>BLANKET</w:t>
      </w:r>
    </w:p>
    <w:p w14:paraId="61CCE0EA" w14:textId="7F43B21A" w:rsidR="00032DD6" w:rsidRDefault="00032DD6" w:rsidP="00032DD6">
      <w:pPr>
        <w:spacing w:line="360" w:lineRule="auto"/>
        <w:jc w:val="center"/>
      </w:pPr>
      <w:r>
        <w:t>Vase</w:t>
      </w:r>
    </w:p>
    <w:p w14:paraId="5758441E" w14:textId="69EE6DBE" w:rsidR="00032DD6" w:rsidRDefault="00E44EF2" w:rsidP="00032DD6">
      <w:pPr>
        <w:spacing w:line="360" w:lineRule="auto"/>
        <w:jc w:val="center"/>
      </w:pPr>
      <w:r>
        <w:t>OTTOMAN</w:t>
      </w:r>
    </w:p>
    <w:p w14:paraId="1E6EA770" w14:textId="36CB548C" w:rsidR="00E44EF2" w:rsidRDefault="00E44EF2" w:rsidP="00032DD6">
      <w:pPr>
        <w:spacing w:line="360" w:lineRule="auto"/>
        <w:jc w:val="center"/>
      </w:pPr>
      <w:r>
        <w:t>Lawnmower</w:t>
      </w:r>
    </w:p>
    <w:p w14:paraId="0BBDAF03" w14:textId="34551BB1" w:rsidR="00E44EF2" w:rsidRDefault="00E44EF2" w:rsidP="00032DD6">
      <w:pPr>
        <w:spacing w:line="360" w:lineRule="auto"/>
        <w:jc w:val="center"/>
      </w:pPr>
      <w:r>
        <w:t>MARKERS</w:t>
      </w:r>
    </w:p>
    <w:p w14:paraId="401435A9" w14:textId="6E23534A" w:rsidR="00E44EF2" w:rsidRDefault="00E44EF2" w:rsidP="00032DD6">
      <w:pPr>
        <w:spacing w:line="360" w:lineRule="auto"/>
        <w:jc w:val="center"/>
      </w:pPr>
      <w:r>
        <w:t>Airplane</w:t>
      </w:r>
    </w:p>
    <w:p w14:paraId="34A04890" w14:textId="5960955C" w:rsidR="00E44EF2" w:rsidRDefault="00E44EF2" w:rsidP="00032DD6">
      <w:pPr>
        <w:spacing w:line="360" w:lineRule="auto"/>
        <w:jc w:val="center"/>
      </w:pPr>
      <w:r>
        <w:t>DOLL</w:t>
      </w:r>
    </w:p>
    <w:p w14:paraId="694EE11B" w14:textId="1A331278" w:rsidR="00E44EF2" w:rsidRDefault="00E44EF2" w:rsidP="00032DD6">
      <w:pPr>
        <w:spacing w:line="360" w:lineRule="auto"/>
        <w:jc w:val="center"/>
      </w:pPr>
      <w:r>
        <w:t>Book</w:t>
      </w:r>
    </w:p>
    <w:p w14:paraId="68FE9E41" w14:textId="553556DE" w:rsidR="00E44EF2" w:rsidRDefault="00E44EF2" w:rsidP="00032DD6">
      <w:pPr>
        <w:spacing w:line="360" w:lineRule="auto"/>
        <w:jc w:val="center"/>
      </w:pPr>
      <w:r>
        <w:t>ENGINE</w:t>
      </w:r>
    </w:p>
    <w:p w14:paraId="429BB8A7" w14:textId="2704E91B" w:rsidR="00E44EF2" w:rsidRDefault="00E44EF2" w:rsidP="00032DD6">
      <w:pPr>
        <w:spacing w:line="360" w:lineRule="auto"/>
        <w:jc w:val="center"/>
      </w:pPr>
      <w:r>
        <w:t>BASEBALL</w:t>
      </w:r>
    </w:p>
    <w:p w14:paraId="026F6F01" w14:textId="27C190AD" w:rsidR="00E44EF2" w:rsidRDefault="00E44EF2" w:rsidP="00032DD6">
      <w:pPr>
        <w:spacing w:line="360" w:lineRule="auto"/>
        <w:jc w:val="center"/>
      </w:pPr>
      <w:r>
        <w:t>Glasses</w:t>
      </w:r>
    </w:p>
    <w:p w14:paraId="5867CDD6" w14:textId="6C795E51" w:rsidR="00E44EF2" w:rsidRDefault="00E44EF2" w:rsidP="00032DD6">
      <w:pPr>
        <w:spacing w:line="360" w:lineRule="auto"/>
        <w:jc w:val="center"/>
      </w:pPr>
      <w:r>
        <w:t>CRADLE</w:t>
      </w:r>
    </w:p>
    <w:p w14:paraId="1A9BA30F" w14:textId="274AA5A0" w:rsidR="00E44EF2" w:rsidRDefault="00E44EF2" w:rsidP="00032DD6">
      <w:pPr>
        <w:spacing w:line="360" w:lineRule="auto"/>
        <w:jc w:val="center"/>
      </w:pPr>
      <w:r>
        <w:t>Overalls</w:t>
      </w:r>
    </w:p>
    <w:p w14:paraId="75C0B0CE" w14:textId="65AD9F65" w:rsidR="00E44EF2" w:rsidRDefault="00E44EF2" w:rsidP="00032DD6">
      <w:pPr>
        <w:spacing w:line="360" w:lineRule="auto"/>
        <w:jc w:val="center"/>
      </w:pPr>
      <w:r>
        <w:t>DOORKNOB</w:t>
      </w:r>
    </w:p>
    <w:p w14:paraId="50C8D09D" w14:textId="0CCE588F" w:rsidR="00E44EF2" w:rsidRDefault="00E44EF2" w:rsidP="00032DD6">
      <w:pPr>
        <w:spacing w:line="360" w:lineRule="auto"/>
        <w:jc w:val="center"/>
      </w:pPr>
      <w:r>
        <w:t>Zamboni</w:t>
      </w:r>
    </w:p>
    <w:p w14:paraId="12567BFE" w14:textId="14D27729" w:rsidR="00E44EF2" w:rsidRDefault="00E44EF2" w:rsidP="00032DD6">
      <w:pPr>
        <w:spacing w:line="360" w:lineRule="auto"/>
        <w:jc w:val="center"/>
      </w:pPr>
      <w:r>
        <w:t>BRIDGE</w:t>
      </w:r>
    </w:p>
    <w:p w14:paraId="69322C8B" w14:textId="675D3BDD" w:rsidR="00E44EF2" w:rsidRDefault="00E44EF2" w:rsidP="00032DD6">
      <w:pPr>
        <w:spacing w:line="360" w:lineRule="auto"/>
        <w:jc w:val="center"/>
      </w:pPr>
      <w:r>
        <w:t>Poster</w:t>
      </w:r>
    </w:p>
    <w:p w14:paraId="1E062CB7" w14:textId="633A7198" w:rsidR="000A5D50" w:rsidRDefault="00E44EF2" w:rsidP="000A5D50">
      <w:pPr>
        <w:spacing w:line="360" w:lineRule="auto"/>
        <w:jc w:val="center"/>
      </w:pPr>
      <w:r>
        <w:t xml:space="preserve">Baguette </w:t>
      </w:r>
      <w:r w:rsidR="000A5D50">
        <w:br w:type="page"/>
      </w:r>
    </w:p>
    <w:p w14:paraId="1B914DDB" w14:textId="65BEDAEC" w:rsidR="00E44EF2" w:rsidRDefault="00E44EF2" w:rsidP="00E44EF2">
      <w:pPr>
        <w:spacing w:line="360" w:lineRule="auto"/>
        <w:jc w:val="center"/>
      </w:pPr>
      <w:r>
        <w:lastRenderedPageBreak/>
        <w:t>Handout 6-2</w:t>
      </w:r>
    </w:p>
    <w:p w14:paraId="069F2E70" w14:textId="581F22DE" w:rsidR="00C1424A" w:rsidRDefault="00C1424A" w:rsidP="00C1424A">
      <w:pPr>
        <w:spacing w:line="360" w:lineRule="auto"/>
      </w:pPr>
      <w:r>
        <w:rPr>
          <w:i/>
        </w:rPr>
        <w:t xml:space="preserve">Note: </w:t>
      </w:r>
      <w:r>
        <w:t>This exercise w</w:t>
      </w:r>
      <w:r w:rsidR="000A5D50">
        <w:t xml:space="preserve">orks best if you create a PowerPoint presentation. </w:t>
      </w:r>
      <w:r>
        <w:t>Type one word per slide and adjust the settings so that the slides automatically adva</w:t>
      </w:r>
      <w:r w:rsidR="000A5D50">
        <w:t>nce at a constant rate (every 3–</w:t>
      </w:r>
      <w:r>
        <w:t>5 seconds or so).</w:t>
      </w:r>
    </w:p>
    <w:p w14:paraId="42490705" w14:textId="77777777" w:rsidR="00C1424A" w:rsidRDefault="00C1424A" w:rsidP="00E44EF2">
      <w:pPr>
        <w:spacing w:line="360" w:lineRule="auto"/>
      </w:pPr>
    </w:p>
    <w:p w14:paraId="30648527" w14:textId="0B181528" w:rsidR="00E44EF2" w:rsidRDefault="00C1424A" w:rsidP="00E44EF2">
      <w:pPr>
        <w:spacing w:line="360" w:lineRule="auto"/>
      </w:pPr>
      <w:r>
        <w:rPr>
          <w:i/>
        </w:rPr>
        <w:t xml:space="preserve">Instructions: </w:t>
      </w:r>
      <w:r w:rsidR="00E44EF2">
        <w:t xml:space="preserve">One at a </w:t>
      </w:r>
      <w:proofErr w:type="gramStart"/>
      <w:r w:rsidR="00E44EF2">
        <w:t>time</w:t>
      </w:r>
      <w:proofErr w:type="gramEnd"/>
      <w:r w:rsidR="00E44EF2">
        <w:t xml:space="preserve"> I</w:t>
      </w:r>
      <w:r w:rsidR="000A5D50">
        <w:t xml:space="preserve"> will present you with a word. </w:t>
      </w:r>
      <w:r w:rsidR="00E44EF2">
        <w:t>Your job is to determine whether a person could carry what the word is</w:t>
      </w:r>
      <w:r w:rsidR="000A5D50">
        <w:t xml:space="preserve"> on the bus with them. </w:t>
      </w:r>
      <w:bookmarkStart w:id="1" w:name="_GoBack"/>
      <w:bookmarkEnd w:id="1"/>
      <w:r w:rsidR="00E44EF2">
        <w:t>You may keep track in your head or by making a mark on a piece of scratch paper.</w:t>
      </w:r>
    </w:p>
    <w:p w14:paraId="1B5504A8" w14:textId="77777777" w:rsidR="00E44EF2" w:rsidRDefault="00E44EF2" w:rsidP="00E44EF2">
      <w:pPr>
        <w:spacing w:line="360" w:lineRule="auto"/>
      </w:pPr>
    </w:p>
    <w:p w14:paraId="27A0728E" w14:textId="4A5C111B" w:rsidR="00E44EF2" w:rsidRPr="00E44EF2" w:rsidRDefault="00E44EF2" w:rsidP="00E44EF2">
      <w:pPr>
        <w:spacing w:line="360" w:lineRule="auto"/>
        <w:jc w:val="center"/>
      </w:pPr>
      <w:r w:rsidRPr="00E44EF2">
        <w:t>Dog</w:t>
      </w:r>
    </w:p>
    <w:p w14:paraId="51577D0A" w14:textId="7B232739" w:rsidR="00E44EF2" w:rsidRPr="00E44EF2" w:rsidRDefault="00E44EF2" w:rsidP="00E44EF2">
      <w:pPr>
        <w:spacing w:line="360" w:lineRule="auto"/>
        <w:jc w:val="center"/>
      </w:pPr>
      <w:r w:rsidRPr="00E44EF2">
        <w:t>Mirror</w:t>
      </w:r>
    </w:p>
    <w:p w14:paraId="2464BF1A" w14:textId="61CF075A" w:rsidR="00E44EF2" w:rsidRPr="00E44EF2" w:rsidRDefault="00E44EF2" w:rsidP="00E44EF2">
      <w:pPr>
        <w:spacing w:line="360" w:lineRule="auto"/>
        <w:jc w:val="center"/>
      </w:pPr>
      <w:r w:rsidRPr="00E44EF2">
        <w:t>Blanket</w:t>
      </w:r>
    </w:p>
    <w:p w14:paraId="48041373" w14:textId="3914379B" w:rsidR="00E44EF2" w:rsidRPr="00E44EF2" w:rsidRDefault="00E44EF2" w:rsidP="00E44EF2">
      <w:pPr>
        <w:spacing w:line="360" w:lineRule="auto"/>
        <w:jc w:val="center"/>
      </w:pPr>
      <w:r w:rsidRPr="00E44EF2">
        <w:t>Vase</w:t>
      </w:r>
    </w:p>
    <w:p w14:paraId="5F6AF5CC" w14:textId="185DD974" w:rsidR="00E44EF2" w:rsidRPr="00E44EF2" w:rsidRDefault="00E44EF2" w:rsidP="00E44EF2">
      <w:pPr>
        <w:spacing w:line="360" w:lineRule="auto"/>
        <w:jc w:val="center"/>
      </w:pPr>
      <w:r w:rsidRPr="00E44EF2">
        <w:t>Ottoman</w:t>
      </w:r>
    </w:p>
    <w:p w14:paraId="256476D7" w14:textId="40B802AE" w:rsidR="00E44EF2" w:rsidRPr="00E44EF2" w:rsidRDefault="00E44EF2" w:rsidP="00E44EF2">
      <w:pPr>
        <w:spacing w:line="360" w:lineRule="auto"/>
        <w:jc w:val="center"/>
      </w:pPr>
      <w:r w:rsidRPr="00E44EF2">
        <w:t>Lawnmower</w:t>
      </w:r>
    </w:p>
    <w:p w14:paraId="1A2FE6E1" w14:textId="65DBE056" w:rsidR="00E44EF2" w:rsidRPr="00E44EF2" w:rsidRDefault="00E44EF2" w:rsidP="00E44EF2">
      <w:pPr>
        <w:spacing w:line="360" w:lineRule="auto"/>
        <w:jc w:val="center"/>
      </w:pPr>
      <w:r w:rsidRPr="00E44EF2">
        <w:t>Markers</w:t>
      </w:r>
    </w:p>
    <w:p w14:paraId="3AB9183C" w14:textId="33D67C2A" w:rsidR="00E44EF2" w:rsidRPr="00E44EF2" w:rsidRDefault="00E44EF2" w:rsidP="00E44EF2">
      <w:pPr>
        <w:spacing w:line="360" w:lineRule="auto"/>
        <w:jc w:val="center"/>
      </w:pPr>
      <w:r w:rsidRPr="00E44EF2">
        <w:t>Airplane</w:t>
      </w:r>
    </w:p>
    <w:p w14:paraId="69E38F1C" w14:textId="56E13B7F" w:rsidR="00E44EF2" w:rsidRPr="00E44EF2" w:rsidRDefault="00E44EF2" w:rsidP="00E44EF2">
      <w:pPr>
        <w:spacing w:line="360" w:lineRule="auto"/>
        <w:jc w:val="center"/>
      </w:pPr>
      <w:r w:rsidRPr="00E44EF2">
        <w:t>Doll</w:t>
      </w:r>
    </w:p>
    <w:p w14:paraId="59F612CA" w14:textId="3992AA74" w:rsidR="00E44EF2" w:rsidRPr="00E44EF2" w:rsidRDefault="00E44EF2" w:rsidP="00E44EF2">
      <w:pPr>
        <w:spacing w:line="360" w:lineRule="auto"/>
        <w:jc w:val="center"/>
      </w:pPr>
      <w:r w:rsidRPr="00E44EF2">
        <w:t>Book</w:t>
      </w:r>
    </w:p>
    <w:p w14:paraId="503BC59E" w14:textId="4223A8AB" w:rsidR="00E44EF2" w:rsidRPr="00E44EF2" w:rsidRDefault="00E44EF2" w:rsidP="00E44EF2">
      <w:pPr>
        <w:spacing w:line="360" w:lineRule="auto"/>
        <w:jc w:val="center"/>
      </w:pPr>
      <w:r w:rsidRPr="00E44EF2">
        <w:t>Engine</w:t>
      </w:r>
    </w:p>
    <w:p w14:paraId="2019305E" w14:textId="46E38F25" w:rsidR="00E44EF2" w:rsidRPr="00E44EF2" w:rsidRDefault="00E44EF2" w:rsidP="00E44EF2">
      <w:pPr>
        <w:spacing w:line="360" w:lineRule="auto"/>
        <w:jc w:val="center"/>
      </w:pPr>
      <w:r w:rsidRPr="00E44EF2">
        <w:t>Baseball</w:t>
      </w:r>
    </w:p>
    <w:p w14:paraId="01614431" w14:textId="038A3049" w:rsidR="00E44EF2" w:rsidRPr="00E44EF2" w:rsidRDefault="00E44EF2" w:rsidP="00E44EF2">
      <w:pPr>
        <w:spacing w:line="360" w:lineRule="auto"/>
        <w:jc w:val="center"/>
      </w:pPr>
      <w:r w:rsidRPr="00E44EF2">
        <w:t>Glasses</w:t>
      </w:r>
    </w:p>
    <w:p w14:paraId="0B81CE91" w14:textId="0FBD4867" w:rsidR="00E44EF2" w:rsidRPr="00E44EF2" w:rsidRDefault="00E44EF2" w:rsidP="00E44EF2">
      <w:pPr>
        <w:spacing w:line="360" w:lineRule="auto"/>
        <w:jc w:val="center"/>
      </w:pPr>
      <w:r w:rsidRPr="00E44EF2">
        <w:t>Cradle</w:t>
      </w:r>
    </w:p>
    <w:p w14:paraId="0DDE3E16" w14:textId="723C103E" w:rsidR="00E44EF2" w:rsidRPr="00E44EF2" w:rsidRDefault="00E44EF2" w:rsidP="00E44EF2">
      <w:pPr>
        <w:spacing w:line="360" w:lineRule="auto"/>
        <w:jc w:val="center"/>
      </w:pPr>
      <w:r w:rsidRPr="00E44EF2">
        <w:t>Overalls</w:t>
      </w:r>
    </w:p>
    <w:p w14:paraId="220093D2" w14:textId="3705C80C" w:rsidR="00E44EF2" w:rsidRPr="00E44EF2" w:rsidRDefault="00E44EF2" w:rsidP="00E44EF2">
      <w:pPr>
        <w:spacing w:line="360" w:lineRule="auto"/>
        <w:jc w:val="center"/>
      </w:pPr>
      <w:r w:rsidRPr="00E44EF2">
        <w:t>Doorknob</w:t>
      </w:r>
    </w:p>
    <w:p w14:paraId="0B339581" w14:textId="4A62818A" w:rsidR="00E44EF2" w:rsidRPr="00E44EF2" w:rsidRDefault="00E44EF2" w:rsidP="00E44EF2">
      <w:pPr>
        <w:spacing w:line="360" w:lineRule="auto"/>
        <w:jc w:val="center"/>
      </w:pPr>
      <w:r w:rsidRPr="00E44EF2">
        <w:t>Zamboni</w:t>
      </w:r>
    </w:p>
    <w:p w14:paraId="54FB2627" w14:textId="4E5AC903" w:rsidR="00E44EF2" w:rsidRPr="00E44EF2" w:rsidRDefault="00E44EF2" w:rsidP="00E44EF2">
      <w:pPr>
        <w:spacing w:line="360" w:lineRule="auto"/>
        <w:jc w:val="center"/>
      </w:pPr>
      <w:r w:rsidRPr="00E44EF2">
        <w:t>Bridge</w:t>
      </w:r>
    </w:p>
    <w:p w14:paraId="41F395C6" w14:textId="6916FEDB" w:rsidR="00E44EF2" w:rsidRPr="00E44EF2" w:rsidRDefault="00E44EF2" w:rsidP="00E44EF2">
      <w:pPr>
        <w:spacing w:line="360" w:lineRule="auto"/>
        <w:jc w:val="center"/>
      </w:pPr>
      <w:r w:rsidRPr="00E44EF2">
        <w:t>Poster</w:t>
      </w:r>
    </w:p>
    <w:p w14:paraId="4BF89C4F" w14:textId="37BB28BF" w:rsidR="00E44EF2" w:rsidRPr="00FD24D1" w:rsidRDefault="00E44EF2" w:rsidP="00032DD6">
      <w:pPr>
        <w:spacing w:line="360" w:lineRule="auto"/>
        <w:jc w:val="center"/>
      </w:pPr>
      <w:r w:rsidRPr="00E44EF2">
        <w:t>Baguette</w:t>
      </w:r>
    </w:p>
    <w:sectPr w:rsidR="00E44EF2" w:rsidRPr="00FD24D1" w:rsidSect="00CD1406">
      <w:headerReference w:type="default" r:id="rId8"/>
      <w:pgSz w:w="12240" w:h="15840"/>
      <w:pgMar w:top="1440" w:right="1440" w:bottom="1440" w:left="144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BFEE7" w14:textId="77777777" w:rsidR="00005A21" w:rsidRDefault="00005A21">
      <w:r>
        <w:separator/>
      </w:r>
    </w:p>
  </w:endnote>
  <w:endnote w:type="continuationSeparator" w:id="0">
    <w:p w14:paraId="37C36CDA" w14:textId="77777777" w:rsidR="00005A21" w:rsidRDefault="0000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D93BA" w14:textId="77777777" w:rsidR="00005A21" w:rsidRDefault="00005A21">
      <w:r>
        <w:separator/>
      </w:r>
    </w:p>
  </w:footnote>
  <w:footnote w:type="continuationSeparator" w:id="0">
    <w:p w14:paraId="20D3FB33" w14:textId="77777777" w:rsidR="00005A21" w:rsidRDefault="00005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DC341" w14:textId="77777777" w:rsidR="00FD24D1" w:rsidRPr="008522D6" w:rsidRDefault="00FD24D1" w:rsidP="00FD24D1">
    <w:pPr>
      <w:pStyle w:val="Header"/>
      <w:jc w:val="right"/>
    </w:pPr>
    <w:r w:rsidRPr="008522D6">
      <w:t>Instructor Resource</w:t>
    </w:r>
  </w:p>
  <w:p w14:paraId="3D288468" w14:textId="77777777" w:rsidR="00FD24D1" w:rsidRPr="008522D6" w:rsidRDefault="00FD24D1" w:rsidP="00FD24D1">
    <w:pPr>
      <w:pStyle w:val="Header"/>
      <w:jc w:val="right"/>
    </w:pPr>
    <w:r w:rsidRPr="008522D6">
      <w:t xml:space="preserve">Galotti, </w:t>
    </w:r>
    <w:r w:rsidRPr="008522D6">
      <w:rPr>
        <w:i/>
      </w:rPr>
      <w:t>Cognitive Psychology: In and Out of the Laboratory, 6e</w:t>
    </w:r>
  </w:p>
  <w:p w14:paraId="566C63EB" w14:textId="77777777" w:rsidR="00683903" w:rsidRPr="00732052" w:rsidRDefault="00FD24D1" w:rsidP="00683903">
    <w:pPr>
      <w:pStyle w:val="Header"/>
      <w:ind w:left="720"/>
      <w:jc w:val="right"/>
    </w:pPr>
    <w:r w:rsidRPr="008522D6">
      <w:t>SAGE Publishing,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273B23"/>
    <w:multiLevelType w:val="hybridMultilevel"/>
    <w:tmpl w:val="FFA4D978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7231B7"/>
    <w:multiLevelType w:val="hybridMultilevel"/>
    <w:tmpl w:val="F7C294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D32A1"/>
    <w:multiLevelType w:val="hybridMultilevel"/>
    <w:tmpl w:val="C102175E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5"/>
  </w:num>
  <w:num w:numId="5">
    <w:abstractNumId w:val="14"/>
  </w:num>
  <w:num w:numId="6">
    <w:abstractNumId w:val="10"/>
  </w:num>
  <w:num w:numId="7">
    <w:abstractNumId w:val="7"/>
  </w:num>
  <w:num w:numId="8">
    <w:abstractNumId w:val="9"/>
  </w:num>
  <w:num w:numId="9">
    <w:abstractNumId w:val="4"/>
  </w:num>
  <w:num w:numId="10">
    <w:abstractNumId w:val="2"/>
  </w:num>
  <w:num w:numId="11">
    <w:abstractNumId w:val="1"/>
  </w:num>
  <w:num w:numId="12">
    <w:abstractNumId w:val="0"/>
  </w:num>
  <w:num w:numId="13">
    <w:abstractNumId w:val="3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B82"/>
    <w:rsid w:val="00005A21"/>
    <w:rsid w:val="00032DD6"/>
    <w:rsid w:val="000A5D50"/>
    <w:rsid w:val="00235F85"/>
    <w:rsid w:val="00291E5A"/>
    <w:rsid w:val="002E2D25"/>
    <w:rsid w:val="004E3FC9"/>
    <w:rsid w:val="00505A4B"/>
    <w:rsid w:val="005835BC"/>
    <w:rsid w:val="005B221C"/>
    <w:rsid w:val="00697ED9"/>
    <w:rsid w:val="0070145D"/>
    <w:rsid w:val="007E7E93"/>
    <w:rsid w:val="00833BEC"/>
    <w:rsid w:val="00970751"/>
    <w:rsid w:val="00A65C2B"/>
    <w:rsid w:val="00B219B0"/>
    <w:rsid w:val="00B232ED"/>
    <w:rsid w:val="00BF3769"/>
    <w:rsid w:val="00C1424A"/>
    <w:rsid w:val="00CD1406"/>
    <w:rsid w:val="00E44EF2"/>
    <w:rsid w:val="00E72B82"/>
    <w:rsid w:val="00EF1DE9"/>
    <w:rsid w:val="00FB682F"/>
    <w:rsid w:val="00FD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F11B5"/>
  <w15:docId w15:val="{905681EE-55FB-43F3-8358-9EF562D6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24D1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FD24D1"/>
    <w:pPr>
      <w:keepNext/>
      <w:keepLines/>
      <w:spacing w:after="240" w:line="360" w:lineRule="auto"/>
      <w:outlineLvl w:val="0"/>
    </w:pPr>
    <w:rPr>
      <w:rFonts w:eastAsiaTheme="majorEastAsia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FD24D1"/>
    <w:pPr>
      <w:keepNext/>
      <w:keepLines/>
      <w:spacing w:before="40"/>
      <w:outlineLvl w:val="1"/>
    </w:pPr>
    <w:rPr>
      <w:b/>
      <w:bCs/>
      <w:color w:val="5B9BD5"/>
      <w:sz w:val="26"/>
      <w:szCs w:val="2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FD24D1"/>
    <w:pPr>
      <w:keepNext/>
      <w:keepLines/>
      <w:spacing w:before="40" w:after="120"/>
      <w:outlineLvl w:val="2"/>
    </w:pPr>
    <w:rPr>
      <w:rFonts w:eastAsiaTheme="majorEastAsia" w:cstheme="majorBidi"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D24D1"/>
    <w:rPr>
      <w:rFonts w:ascii="Times New Roman" w:eastAsiaTheme="majorEastAsia" w:hAnsi="Times New Roman" w:cs="Times New Roman"/>
      <w:b/>
      <w:bCs/>
      <w:color w:val="2F5496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FD24D1"/>
    <w:rPr>
      <w:rFonts w:eastAsia="Calibri"/>
      <w:szCs w:val="22"/>
    </w:rPr>
  </w:style>
  <w:style w:type="paragraph" w:styleId="Title">
    <w:name w:val="Title"/>
    <w:basedOn w:val="Normal"/>
    <w:next w:val="Normal"/>
    <w:link w:val="TitleChar"/>
    <w:qFormat/>
    <w:rsid w:val="00FD24D1"/>
    <w:pPr>
      <w:pBdr>
        <w:bottom w:val="single" w:sz="8" w:space="4" w:color="4472C4" w:themeColor="accent1"/>
      </w:pBdr>
      <w:spacing w:after="300"/>
    </w:pPr>
    <w:rPr>
      <w:rFonts w:eastAsiaTheme="majorEastAsia" w:cstheme="majorBidi"/>
      <w:color w:val="1F3864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D24D1"/>
    <w:rPr>
      <w:rFonts w:ascii="Times New Roman" w:eastAsiaTheme="majorEastAsia" w:hAnsi="Times New Roman" w:cstheme="majorBidi"/>
      <w:color w:val="1F3864" w:themeColor="accent1" w:themeShade="80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rsid w:val="00FD24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72B8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link w:val="Heading2"/>
    <w:rsid w:val="00FD24D1"/>
    <w:rPr>
      <w:rFonts w:ascii="Times New Roman" w:eastAsia="Times New Roman" w:hAnsi="Times New Roman" w:cs="Times New Roman"/>
      <w:b/>
      <w:bCs/>
      <w:color w:val="5B9BD5"/>
      <w:sz w:val="26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FD24D1"/>
    <w:rPr>
      <w:rFonts w:ascii="Times New Roman" w:eastAsiaTheme="majorEastAsia" w:hAnsi="Times New Roman" w:cstheme="majorBidi"/>
      <w:color w:val="1F3864" w:themeColor="accent1" w:themeShade="80"/>
      <w:sz w:val="24"/>
      <w:szCs w:val="24"/>
    </w:rPr>
  </w:style>
  <w:style w:type="character" w:styleId="PageNumber">
    <w:name w:val="page number"/>
    <w:basedOn w:val="DefaultParagraphFont"/>
    <w:rsid w:val="00FD24D1"/>
  </w:style>
  <w:style w:type="character" w:styleId="Hyperlink">
    <w:name w:val="Hyperlink"/>
    <w:uiPriority w:val="99"/>
    <w:unhideWhenUsed/>
    <w:rsid w:val="00FD24D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FD24D1"/>
  </w:style>
  <w:style w:type="paragraph" w:customStyle="1" w:styleId="NumberedList">
    <w:name w:val="Numbered List"/>
    <w:basedOn w:val="Normal"/>
    <w:uiPriority w:val="99"/>
    <w:qFormat/>
    <w:rsid w:val="00FD24D1"/>
    <w:pPr>
      <w:numPr>
        <w:numId w:val="14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FD24D1"/>
    <w:pPr>
      <w:spacing w:before="12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FD24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D24D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FD24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D24D1"/>
    <w:rPr>
      <w:rFonts w:ascii="Tahoma" w:eastAsia="Times New Roman" w:hAnsi="Tahoma" w:cs="Tahoma"/>
      <w:sz w:val="16"/>
      <w:szCs w:val="16"/>
    </w:rPr>
  </w:style>
  <w:style w:type="paragraph" w:customStyle="1" w:styleId="BulletedList">
    <w:name w:val="Bulleted List"/>
    <w:basedOn w:val="Normal"/>
    <w:qFormat/>
    <w:rsid w:val="00FD24D1"/>
    <w:pPr>
      <w:numPr>
        <w:numId w:val="15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BF37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37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376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37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376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F3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8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949C4-F108-4797-9D14-71BA61473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template.dotx</Template>
  <TotalTime>0</TotalTime>
  <Pages>4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Sikorski</dc:creator>
  <cp:keywords/>
  <dc:description/>
  <cp:lastModifiedBy>Stephanie Palermini</cp:lastModifiedBy>
  <cp:revision>2</cp:revision>
  <dcterms:created xsi:type="dcterms:W3CDTF">2017-08-16T15:56:00Z</dcterms:created>
  <dcterms:modified xsi:type="dcterms:W3CDTF">2017-08-16T15:56:00Z</dcterms:modified>
</cp:coreProperties>
</file>