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836EB" w14:textId="02D57EE6" w:rsidR="009E0B7A" w:rsidRPr="008E208F" w:rsidRDefault="00A50767" w:rsidP="00961704">
      <w:pPr>
        <w:pStyle w:val="Title"/>
      </w:pPr>
      <w:bookmarkStart w:id="0" w:name="_Hlk481162837"/>
      <w:bookmarkEnd w:id="0"/>
      <w:r w:rsidRPr="00961704">
        <w:t>C</w:t>
      </w:r>
      <w:r w:rsidR="008E208F">
        <w:t>lass</w:t>
      </w:r>
      <w:r w:rsidRPr="00961704">
        <w:t xml:space="preserve"> Activities</w:t>
      </w:r>
      <w:bookmarkStart w:id="1" w:name="_GoBack"/>
      <w:bookmarkEnd w:id="1"/>
    </w:p>
    <w:p w14:paraId="129F9969" w14:textId="62FD8E25" w:rsidR="009E0B7A" w:rsidRPr="00961704" w:rsidRDefault="009E0B7A">
      <w:pPr>
        <w:pStyle w:val="Heading1"/>
      </w:pPr>
      <w:r w:rsidRPr="00961704">
        <w:t xml:space="preserve">Chapter </w:t>
      </w:r>
      <w:r w:rsidR="004C4FB7" w:rsidRPr="00961704">
        <w:t>2</w:t>
      </w:r>
      <w:r w:rsidR="00961704" w:rsidRPr="00961704">
        <w:t xml:space="preserve">: </w:t>
      </w:r>
      <w:r w:rsidR="00961704" w:rsidRPr="008E208F">
        <w:t>The Brain: An Overview of Structure and Function</w:t>
      </w:r>
    </w:p>
    <w:p w14:paraId="1C059880" w14:textId="0F735680" w:rsidR="009B4E0C" w:rsidRPr="008E208F" w:rsidRDefault="00961704" w:rsidP="008E208F">
      <w:pPr>
        <w:pStyle w:val="Heading2"/>
        <w:spacing w:line="360" w:lineRule="auto"/>
      </w:pPr>
      <w:r w:rsidRPr="00803BF5">
        <w:rPr>
          <w:rFonts w:eastAsia="Calibri"/>
          <w:szCs w:val="22"/>
        </w:rPr>
        <w:t>1.</w:t>
      </w:r>
      <w:r>
        <w:rPr>
          <w:rFonts w:eastAsia="Calibri"/>
          <w:szCs w:val="22"/>
        </w:rPr>
        <w:t xml:space="preserve"> </w:t>
      </w:r>
      <w:r w:rsidR="009B4E0C" w:rsidRPr="006846EF">
        <w:t>Phrenology</w:t>
      </w:r>
    </w:p>
    <w:p w14:paraId="3EA35122" w14:textId="658F9C2C" w:rsidR="009B4E0C" w:rsidRDefault="009B4E0C" w:rsidP="008E208F">
      <w:pPr>
        <w:spacing w:line="360" w:lineRule="auto"/>
        <w:outlineLvl w:val="0"/>
        <w:rPr>
          <w:b/>
          <w:i/>
        </w:rPr>
      </w:pPr>
      <w:r>
        <w:t>Begin by discussing what phrenology is and describe how it was commonly used to assess personality in the late 1800s.</w:t>
      </w:r>
      <w:r w:rsidR="00051B34">
        <w:t xml:space="preserve"> </w:t>
      </w:r>
      <w:r>
        <w:t>Next, divide students into small groups and distribute phrenology charts to each student (</w:t>
      </w:r>
      <w:hyperlink r:id="rId8" w:history="1">
        <w:r w:rsidRPr="00AC53BD">
          <w:rPr>
            <w:rStyle w:val="Hyperlink"/>
          </w:rPr>
          <w:t>http://www.bc.edu/bc_org/avp/cas/fnart/phrenology/3headphren.jpg</w:t>
        </w:r>
      </w:hyperlink>
      <w:r>
        <w:t>). Ask students to act as phrenologists and record on the phrenology chart where on their classmate’s skull they feel bumps and depressions.</w:t>
      </w:r>
      <w:r w:rsidR="00051B34">
        <w:t xml:space="preserve"> </w:t>
      </w:r>
      <w:r>
        <w:t>Have each student examine the results of their phrenology reading.</w:t>
      </w:r>
      <w:r w:rsidR="00051B34">
        <w:t xml:space="preserve"> </w:t>
      </w:r>
      <w:r>
        <w:t>Was it accurate? Are the personality traits and characteristics identified based on the shape of their skull according to the phrenology chart accurate?</w:t>
      </w:r>
      <w:r w:rsidR="00051B34">
        <w:t xml:space="preserve"> </w:t>
      </w:r>
      <w:r>
        <w:t>Use this demonstration to discuss pseudoscience and why phrenology is no longer taken seriously today (This activity is adapted from Simon-Dack, 2011).</w:t>
      </w:r>
    </w:p>
    <w:p w14:paraId="14115F86" w14:textId="36CF3E5C" w:rsidR="009B4E0C" w:rsidRDefault="009B4E0C" w:rsidP="009B4E0C">
      <w:pPr>
        <w:jc w:val="center"/>
        <w:outlineLvl w:val="0"/>
        <w:rPr>
          <w:b/>
          <w:i/>
        </w:rPr>
      </w:pPr>
      <w:r>
        <w:rPr>
          <w:noProof/>
        </w:rPr>
        <w:drawing>
          <wp:inline distT="0" distB="0" distL="0" distR="0" wp14:anchorId="479826A3" wp14:editId="79889542">
            <wp:extent cx="3644900" cy="3714994"/>
            <wp:effectExtent l="0" t="0" r="0" b="0"/>
            <wp:docPr id="9" name="Picture 9" descr="http://www.bc.edu/bc_org/avp/cas/fnart/phrenology/3headph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c.edu/bc_org/avp/cas/fnart/phrenology/3headphre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378" cy="3719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AE4BA" w14:textId="77777777" w:rsidR="009B4E0C" w:rsidRDefault="009B4E0C" w:rsidP="008E208F">
      <w:pPr>
        <w:spacing w:line="360" w:lineRule="auto"/>
        <w:outlineLvl w:val="0"/>
        <w:rPr>
          <w:b/>
          <w:i/>
        </w:rPr>
      </w:pPr>
    </w:p>
    <w:p w14:paraId="503157E8" w14:textId="7F0F155E" w:rsidR="001C4BB5" w:rsidRPr="003F099F" w:rsidRDefault="003F099F" w:rsidP="008E208F">
      <w:pPr>
        <w:pStyle w:val="Heading2"/>
        <w:spacing w:line="360" w:lineRule="auto"/>
        <w:rPr>
          <w:i/>
        </w:rPr>
      </w:pPr>
      <w:r>
        <w:lastRenderedPageBreak/>
        <w:t xml:space="preserve">2. </w:t>
      </w:r>
      <w:r w:rsidR="001C4BB5" w:rsidRPr="003F099F">
        <w:t xml:space="preserve">Getting to know the </w:t>
      </w:r>
      <w:r w:rsidR="006846EF">
        <w:t>F</w:t>
      </w:r>
      <w:r w:rsidR="001C4BB5" w:rsidRPr="003F099F">
        <w:t xml:space="preserve">our </w:t>
      </w:r>
      <w:r w:rsidR="006846EF">
        <w:t>L</w:t>
      </w:r>
      <w:r w:rsidR="001C4BB5" w:rsidRPr="003F099F">
        <w:t>obes</w:t>
      </w:r>
    </w:p>
    <w:p w14:paraId="505EB4A5" w14:textId="7690E737" w:rsidR="00ED1397" w:rsidRDefault="005F1062" w:rsidP="008E208F">
      <w:pPr>
        <w:spacing w:line="360" w:lineRule="auto"/>
        <w:outlineLvl w:val="0"/>
        <w:rPr>
          <w:b/>
          <w:i/>
        </w:rPr>
      </w:pPr>
      <w:r>
        <w:t>The purpose of this activity is to help students learn the functions of the four lobes of the brain.</w:t>
      </w:r>
      <w:r w:rsidR="00051B34">
        <w:t xml:space="preserve"> </w:t>
      </w:r>
      <w:r>
        <w:t>First, print</w:t>
      </w:r>
      <w:r w:rsidR="00B60600">
        <w:t xml:space="preserve"> the</w:t>
      </w:r>
      <w:r>
        <w:t xml:space="preserve"> “Fron</w:t>
      </w:r>
      <w:r w:rsidR="005A5392">
        <w:t>t</w:t>
      </w:r>
      <w:r>
        <w:t>al</w:t>
      </w:r>
      <w:r w:rsidR="00EC5B9F">
        <w:t xml:space="preserve"> Lobe</w:t>
      </w:r>
      <w:r w:rsidR="006846EF">
        <w:t>,</w:t>
      </w:r>
      <w:r>
        <w:t>”</w:t>
      </w:r>
      <w:r w:rsidR="00EC5B9F">
        <w:t xml:space="preserve"> </w:t>
      </w:r>
      <w:r>
        <w:t>“</w:t>
      </w:r>
      <w:r w:rsidR="00EC5B9F">
        <w:t>Occiptial Lobe</w:t>
      </w:r>
      <w:r w:rsidR="006846EF">
        <w:t>,</w:t>
      </w:r>
      <w:r>
        <w:t>”</w:t>
      </w:r>
      <w:r w:rsidR="00EC5B9F">
        <w:t xml:space="preserve"> </w:t>
      </w:r>
      <w:r>
        <w:t>“</w:t>
      </w:r>
      <w:r w:rsidR="00EC5B9F">
        <w:t>Temporal Lobe</w:t>
      </w:r>
      <w:r w:rsidR="006846EF">
        <w:t>,</w:t>
      </w:r>
      <w:r>
        <w:t>”</w:t>
      </w:r>
      <w:r w:rsidR="00EC5B9F">
        <w:t xml:space="preserve"> and </w:t>
      </w:r>
      <w:r>
        <w:t>“</w:t>
      </w:r>
      <w:r w:rsidR="00EC5B9F">
        <w:t>Parietal Lobe</w:t>
      </w:r>
      <w:r>
        <w:t>”</w:t>
      </w:r>
      <w:r w:rsidR="00B60600">
        <w:t xml:space="preserve"> handouts </w:t>
      </w:r>
      <w:r w:rsidR="00EC5B9F">
        <w:t>on card stock.</w:t>
      </w:r>
      <w:r w:rsidR="00051B34">
        <w:t xml:space="preserve"> </w:t>
      </w:r>
      <w:r>
        <w:t xml:space="preserve">Then, print </w:t>
      </w:r>
      <w:r w:rsidR="00B60600">
        <w:t>the l</w:t>
      </w:r>
      <w:r>
        <w:t xml:space="preserve">ist </w:t>
      </w:r>
      <w:r w:rsidR="006846EF">
        <w:t xml:space="preserve">of </w:t>
      </w:r>
      <w:r w:rsidR="00EC5B9F">
        <w:t>function</w:t>
      </w:r>
      <w:r>
        <w:t xml:space="preserve">s </w:t>
      </w:r>
      <w:r w:rsidR="00B60600">
        <w:t xml:space="preserve">associated with </w:t>
      </w:r>
      <w:r>
        <w:t>each lobe.</w:t>
      </w:r>
      <w:r w:rsidR="00051B34">
        <w:t xml:space="preserve"> </w:t>
      </w:r>
      <w:r>
        <w:t xml:space="preserve">Give each volunteer a sign and have them stand in one corner of the classroom. Read the list of functions and have the rest of the class </w:t>
      </w:r>
      <w:r w:rsidR="00EC5B9F">
        <w:t>go to the corner (lobe) that they believe is responsible for that function.</w:t>
      </w:r>
      <w:r w:rsidR="00051B34">
        <w:t xml:space="preserve"> </w:t>
      </w:r>
      <w:r w:rsidR="00ED1397">
        <w:t>This exercise will help students make the association between brain and behavior and will also help you gauge their level of knowledge.</w:t>
      </w:r>
    </w:p>
    <w:p w14:paraId="5F32AAAF" w14:textId="657AC9C7" w:rsidR="00DB128A" w:rsidRDefault="00DB128A">
      <w:pPr>
        <w:contextualSpacing w:val="0"/>
        <w:rPr>
          <w:b/>
          <w:i/>
        </w:rPr>
      </w:pPr>
      <w:r>
        <w:rPr>
          <w:b/>
          <w:i/>
        </w:rPr>
        <w:br w:type="page"/>
      </w:r>
    </w:p>
    <w:p w14:paraId="6BA1A9E2" w14:textId="5F30CD91" w:rsidR="00EC5B9F" w:rsidRDefault="00EC5B9F" w:rsidP="00EC5B9F">
      <w:pPr>
        <w:jc w:val="center"/>
        <w:outlineLvl w:val="0"/>
        <w:rPr>
          <w:b/>
          <w:i/>
          <w:sz w:val="160"/>
          <w:szCs w:val="96"/>
        </w:rPr>
      </w:pPr>
      <w:r w:rsidRPr="00EC5B9F">
        <w:rPr>
          <w:sz w:val="160"/>
          <w:szCs w:val="96"/>
        </w:rPr>
        <w:lastRenderedPageBreak/>
        <w:t>FRONTAL LOBE</w:t>
      </w:r>
    </w:p>
    <w:p w14:paraId="2AF96203" w14:textId="003B2648" w:rsidR="00EC5B9F" w:rsidRDefault="00B60600" w:rsidP="00EC5B9F">
      <w:pPr>
        <w:jc w:val="center"/>
        <w:outlineLvl w:val="0"/>
        <w:rPr>
          <w:b/>
          <w:i/>
          <w:sz w:val="160"/>
          <w:szCs w:val="96"/>
        </w:rPr>
      </w:pPr>
      <w:r>
        <w:rPr>
          <w:bCs/>
          <w:iCs/>
          <w:noProof/>
          <w:sz w:val="160"/>
          <w:szCs w:val="9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6B3946" wp14:editId="49D3DA8A">
                <wp:simplePos x="0" y="0"/>
                <wp:positionH relativeFrom="column">
                  <wp:posOffset>1028700</wp:posOffset>
                </wp:positionH>
                <wp:positionV relativeFrom="paragraph">
                  <wp:posOffset>50165</wp:posOffset>
                </wp:positionV>
                <wp:extent cx="1847850" cy="2238375"/>
                <wp:effectExtent l="76200" t="38100" r="95250" b="12382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23837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9FF175B" id="Oval 8" o:spid="_x0000_s1026" style="position:absolute;margin-left:81pt;margin-top:3.95pt;width:145.5pt;height:17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" filled="f" strokecolor="red" strokeweight="4.5pt">
                <v:shadow on="t" color="black" opacity="22937f" origin=",.5" offset="0,.63889mm"/>
              </v:oval>
            </w:pict>
          </mc:Fallback>
        </mc:AlternateContent>
      </w:r>
      <w:r w:rsidR="00565B73" w:rsidRPr="00565B73">
        <w:rPr>
          <w:bCs/>
          <w:iCs/>
          <w:noProof/>
          <w:sz w:val="160"/>
          <w:szCs w:val="96"/>
        </w:rPr>
        <w:drawing>
          <wp:inline distT="0" distB="0" distL="0" distR="0" wp14:anchorId="5F789126" wp14:editId="7E6B8842">
            <wp:extent cx="3633320" cy="3603725"/>
            <wp:effectExtent l="0" t="0" r="5715" b="0"/>
            <wp:docPr id="1" name="Picture 1" descr="File:Brain - Lateral Le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Brain - Lateral Lef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809" cy="361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44181" w14:textId="020B1BF3" w:rsidR="00EC5B9F" w:rsidRDefault="00DB128A" w:rsidP="00EC5B9F">
      <w:pPr>
        <w:jc w:val="center"/>
        <w:outlineLvl w:val="0"/>
        <w:rPr>
          <w:b/>
          <w:i/>
          <w:sz w:val="160"/>
          <w:szCs w:val="96"/>
        </w:rPr>
      </w:pPr>
      <w:r>
        <w:rPr>
          <w:b/>
          <w:i/>
          <w:sz w:val="160"/>
          <w:szCs w:val="96"/>
        </w:rPr>
        <w:br w:type="page"/>
      </w:r>
      <w:r w:rsidR="00EC5B9F">
        <w:rPr>
          <w:sz w:val="160"/>
          <w:szCs w:val="96"/>
        </w:rPr>
        <w:lastRenderedPageBreak/>
        <w:t>TEMPORAL LOBE</w:t>
      </w:r>
    </w:p>
    <w:p w14:paraId="37F1D03A" w14:textId="63F81A1D" w:rsidR="00DB128A" w:rsidRDefault="00B60600" w:rsidP="00EC5B9F">
      <w:pPr>
        <w:jc w:val="center"/>
        <w:outlineLvl w:val="0"/>
        <w:rPr>
          <w:b/>
          <w:i/>
          <w:sz w:val="160"/>
          <w:szCs w:val="96"/>
        </w:rPr>
      </w:pPr>
      <w:r>
        <w:rPr>
          <w:bCs/>
          <w:iCs/>
          <w:noProof/>
          <w:sz w:val="160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91885" wp14:editId="7243DAD1">
                <wp:simplePos x="0" y="0"/>
                <wp:positionH relativeFrom="column">
                  <wp:posOffset>1933575</wp:posOffset>
                </wp:positionH>
                <wp:positionV relativeFrom="paragraph">
                  <wp:posOffset>1571625</wp:posOffset>
                </wp:positionV>
                <wp:extent cx="2400300" cy="1419225"/>
                <wp:effectExtent l="57150" t="38100" r="76200" b="12382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41922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A4B7E07" id="Oval 5" o:spid="_x0000_s1026" style="position:absolute;margin-left:152.25pt;margin-top:123.75pt;width:189pt;height:11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" filled="f" strokecolor="red" strokeweight="4.5pt">
                <v:shadow on="t" color="black" opacity="22937f" origin=",.5" offset="0,.63889mm"/>
              </v:oval>
            </w:pict>
          </mc:Fallback>
        </mc:AlternateContent>
      </w:r>
      <w:r w:rsidRPr="00565B73">
        <w:rPr>
          <w:bCs/>
          <w:iCs/>
          <w:noProof/>
          <w:sz w:val="160"/>
          <w:szCs w:val="96"/>
        </w:rPr>
        <w:drawing>
          <wp:inline distT="0" distB="0" distL="0" distR="0" wp14:anchorId="3F19B1DC" wp14:editId="57C91C4A">
            <wp:extent cx="3633320" cy="3603725"/>
            <wp:effectExtent l="0" t="0" r="5715" b="0"/>
            <wp:docPr id="2" name="Picture 2" descr="File:Brain - Lateral Le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Brain - Lateral Lef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809" cy="361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7D29E" w14:textId="3835E274" w:rsidR="00EC5B9F" w:rsidRDefault="00DB128A" w:rsidP="00EC5B9F">
      <w:pPr>
        <w:jc w:val="center"/>
        <w:outlineLvl w:val="0"/>
        <w:rPr>
          <w:b/>
          <w:i/>
          <w:sz w:val="160"/>
          <w:szCs w:val="96"/>
        </w:rPr>
      </w:pPr>
      <w:r>
        <w:rPr>
          <w:b/>
          <w:i/>
          <w:sz w:val="160"/>
          <w:szCs w:val="96"/>
        </w:rPr>
        <w:br w:type="page"/>
      </w:r>
      <w:r w:rsidR="00B60600">
        <w:rPr>
          <w:bCs/>
          <w:iCs/>
          <w:noProof/>
          <w:sz w:val="160"/>
          <w:szCs w:val="9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557EEB" wp14:editId="40E39928">
                <wp:simplePos x="0" y="0"/>
                <wp:positionH relativeFrom="column">
                  <wp:posOffset>3028950</wp:posOffset>
                </wp:positionH>
                <wp:positionV relativeFrom="paragraph">
                  <wp:posOffset>2317750</wp:posOffset>
                </wp:positionV>
                <wp:extent cx="1600200" cy="1714500"/>
                <wp:effectExtent l="76200" t="38100" r="95250" b="11430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7145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315613D" id="Oval 6" o:spid="_x0000_s1026" style="position:absolute;margin-left:238.5pt;margin-top:182.5pt;width:126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" filled="f" strokecolor="red" strokeweight="4.5pt">
                <v:shadow on="t" color="black" opacity="22937f" origin=",.5" offset="0,.63889mm"/>
              </v:oval>
            </w:pict>
          </mc:Fallback>
        </mc:AlternateContent>
      </w:r>
      <w:r w:rsidR="00EC5B9F">
        <w:rPr>
          <w:sz w:val="160"/>
          <w:szCs w:val="96"/>
        </w:rPr>
        <w:t>PARIETAL LOBE</w:t>
      </w:r>
    </w:p>
    <w:p w14:paraId="0DDD43B0" w14:textId="08A86A81" w:rsidR="00EC5B9F" w:rsidRDefault="00B60600" w:rsidP="00EC5B9F">
      <w:pPr>
        <w:jc w:val="center"/>
        <w:outlineLvl w:val="0"/>
        <w:rPr>
          <w:b/>
          <w:i/>
          <w:sz w:val="160"/>
          <w:szCs w:val="96"/>
        </w:rPr>
      </w:pPr>
      <w:r w:rsidRPr="00565B73">
        <w:rPr>
          <w:bCs/>
          <w:iCs/>
          <w:noProof/>
          <w:sz w:val="160"/>
          <w:szCs w:val="96"/>
        </w:rPr>
        <w:drawing>
          <wp:inline distT="0" distB="0" distL="0" distR="0" wp14:anchorId="7BBCD056" wp14:editId="15916F40">
            <wp:extent cx="3633320" cy="3603725"/>
            <wp:effectExtent l="0" t="0" r="5715" b="0"/>
            <wp:docPr id="3" name="Picture 3" descr="File:Brain - Lateral Le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Brain - Lateral Lef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809" cy="361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36C81" w14:textId="063D4DBE" w:rsidR="00EC5B9F" w:rsidRDefault="00DB128A" w:rsidP="00EC5B9F">
      <w:pPr>
        <w:jc w:val="center"/>
        <w:outlineLvl w:val="0"/>
        <w:rPr>
          <w:b/>
          <w:i/>
          <w:sz w:val="160"/>
          <w:szCs w:val="96"/>
        </w:rPr>
      </w:pPr>
      <w:r>
        <w:rPr>
          <w:b/>
          <w:i/>
          <w:sz w:val="160"/>
          <w:szCs w:val="96"/>
        </w:rPr>
        <w:br w:type="page"/>
      </w:r>
      <w:r w:rsidR="00EC5B9F">
        <w:rPr>
          <w:sz w:val="160"/>
          <w:szCs w:val="96"/>
        </w:rPr>
        <w:lastRenderedPageBreak/>
        <w:t>OCCIPITAL LOBE</w:t>
      </w:r>
    </w:p>
    <w:p w14:paraId="63ED1160" w14:textId="0BE8849B" w:rsidR="00DB128A" w:rsidRDefault="00B60600" w:rsidP="00EC5B9F">
      <w:pPr>
        <w:jc w:val="center"/>
        <w:outlineLvl w:val="0"/>
        <w:rPr>
          <w:b/>
          <w:i/>
          <w:sz w:val="160"/>
          <w:szCs w:val="96"/>
        </w:rPr>
      </w:pPr>
      <w:r>
        <w:rPr>
          <w:bCs/>
          <w:iCs/>
          <w:noProof/>
          <w:sz w:val="160"/>
          <w:szCs w:val="9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9D47D4" wp14:editId="20D59A32">
                <wp:simplePos x="0" y="0"/>
                <wp:positionH relativeFrom="margin">
                  <wp:posOffset>3829050</wp:posOffset>
                </wp:positionH>
                <wp:positionV relativeFrom="paragraph">
                  <wp:posOffset>990601</wp:posOffset>
                </wp:positionV>
                <wp:extent cx="1200150" cy="1466850"/>
                <wp:effectExtent l="76200" t="38100" r="95250" b="11430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46685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20DF630" id="Oval 7" o:spid="_x0000_s1026" style="position:absolute;margin-left:301.5pt;margin-top:78pt;width:94.5pt;height:115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" filled="f" strokecolor="red" strokeweight="4.5pt">
                <v:shadow on="t" color="black" opacity="22937f" origin=",.5" offset="0,.63889mm"/>
                <w10:wrap anchorx="margin"/>
              </v:oval>
            </w:pict>
          </mc:Fallback>
        </mc:AlternateContent>
      </w:r>
      <w:r w:rsidRPr="00565B73">
        <w:rPr>
          <w:bCs/>
          <w:iCs/>
          <w:noProof/>
          <w:sz w:val="160"/>
          <w:szCs w:val="96"/>
        </w:rPr>
        <w:drawing>
          <wp:inline distT="0" distB="0" distL="0" distR="0" wp14:anchorId="28E3A04F" wp14:editId="08AF5884">
            <wp:extent cx="3633320" cy="3603725"/>
            <wp:effectExtent l="0" t="0" r="5715" b="0"/>
            <wp:docPr id="4" name="Picture 4" descr="File:Brain - Lateral Le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Brain - Lateral Lef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809" cy="361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A6811" w14:textId="78DC1E14" w:rsidR="00B60600" w:rsidRDefault="00DB128A" w:rsidP="008E208F">
      <w:pPr>
        <w:contextualSpacing w:val="0"/>
        <w:rPr>
          <w:b/>
          <w:i/>
          <w:sz w:val="28"/>
          <w:szCs w:val="28"/>
        </w:rPr>
      </w:pPr>
      <w:r>
        <w:rPr>
          <w:b/>
          <w:i/>
          <w:sz w:val="160"/>
          <w:szCs w:val="96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60600" w14:paraId="580C04F4" w14:textId="77777777" w:rsidTr="00B60600">
        <w:tc>
          <w:tcPr>
            <w:tcW w:w="4675" w:type="dxa"/>
          </w:tcPr>
          <w:p w14:paraId="4562CE80" w14:textId="45D08DCC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lastRenderedPageBreak/>
              <w:t>Processes sensory information about pain</w:t>
            </w:r>
          </w:p>
        </w:tc>
        <w:tc>
          <w:tcPr>
            <w:tcW w:w="4675" w:type="dxa"/>
          </w:tcPr>
          <w:p w14:paraId="7A98EEBF" w14:textId="2F7ADDFA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 xml:space="preserve">Parietal </w:t>
            </w:r>
            <w:r w:rsidR="006846EF">
              <w:t>l</w:t>
            </w:r>
            <w:r w:rsidRPr="008E208F">
              <w:t>obe</w:t>
            </w:r>
          </w:p>
        </w:tc>
      </w:tr>
      <w:tr w:rsidR="00B60600" w14:paraId="70D57C6C" w14:textId="77777777" w:rsidTr="00B60600">
        <w:tc>
          <w:tcPr>
            <w:tcW w:w="4675" w:type="dxa"/>
          </w:tcPr>
          <w:p w14:paraId="6026F050" w14:textId="1B6B2D6D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>Involved in planning movement</w:t>
            </w:r>
          </w:p>
        </w:tc>
        <w:tc>
          <w:tcPr>
            <w:tcW w:w="4675" w:type="dxa"/>
          </w:tcPr>
          <w:p w14:paraId="50DE0793" w14:textId="17A28B47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 xml:space="preserve">Frontal </w:t>
            </w:r>
            <w:r w:rsidR="006846EF">
              <w:t>l</w:t>
            </w:r>
            <w:r w:rsidRPr="008E208F">
              <w:t>obe</w:t>
            </w:r>
          </w:p>
        </w:tc>
      </w:tr>
      <w:tr w:rsidR="00B60600" w14:paraId="2E6C345A" w14:textId="77777777" w:rsidTr="00B60600">
        <w:tc>
          <w:tcPr>
            <w:tcW w:w="4675" w:type="dxa"/>
          </w:tcPr>
          <w:p w14:paraId="49133C43" w14:textId="5AD4518D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>Processes visual information</w:t>
            </w:r>
          </w:p>
        </w:tc>
        <w:tc>
          <w:tcPr>
            <w:tcW w:w="4675" w:type="dxa"/>
          </w:tcPr>
          <w:p w14:paraId="01FBA817" w14:textId="51C5D2E5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 xml:space="preserve">Occipital </w:t>
            </w:r>
            <w:r w:rsidR="006846EF">
              <w:t>l</w:t>
            </w:r>
            <w:r w:rsidRPr="008E208F">
              <w:t>obe</w:t>
            </w:r>
          </w:p>
        </w:tc>
      </w:tr>
      <w:tr w:rsidR="00B60600" w14:paraId="270942B3" w14:textId="77777777" w:rsidTr="00B60600">
        <w:tc>
          <w:tcPr>
            <w:tcW w:w="4675" w:type="dxa"/>
          </w:tcPr>
          <w:p w14:paraId="08212ACE" w14:textId="39BD7190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>Associated with personality</w:t>
            </w:r>
          </w:p>
        </w:tc>
        <w:tc>
          <w:tcPr>
            <w:tcW w:w="4675" w:type="dxa"/>
          </w:tcPr>
          <w:p w14:paraId="7B73DD99" w14:textId="2D388C8F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 xml:space="preserve">Frontal </w:t>
            </w:r>
            <w:r w:rsidR="006846EF">
              <w:t>l</w:t>
            </w:r>
            <w:r w:rsidRPr="008E208F">
              <w:t>obe</w:t>
            </w:r>
          </w:p>
        </w:tc>
      </w:tr>
      <w:tr w:rsidR="00B60600" w14:paraId="48C5F98C" w14:textId="77777777" w:rsidTr="00B60600">
        <w:tc>
          <w:tcPr>
            <w:tcW w:w="4675" w:type="dxa"/>
          </w:tcPr>
          <w:p w14:paraId="29509A48" w14:textId="7A4BA392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>Damage can lead to memory deficits</w:t>
            </w:r>
          </w:p>
        </w:tc>
        <w:tc>
          <w:tcPr>
            <w:tcW w:w="4675" w:type="dxa"/>
          </w:tcPr>
          <w:p w14:paraId="143B7A0D" w14:textId="1929D0EA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>Temporal</w:t>
            </w:r>
            <w:r w:rsidR="006846EF">
              <w:t xml:space="preserve"> lobe</w:t>
            </w:r>
          </w:p>
        </w:tc>
      </w:tr>
      <w:tr w:rsidR="00B60600" w14:paraId="1D599053" w14:textId="77777777" w:rsidTr="00B60600">
        <w:tc>
          <w:tcPr>
            <w:tcW w:w="4675" w:type="dxa"/>
          </w:tcPr>
          <w:p w14:paraId="6E034BDE" w14:textId="66A429AC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>Processes sensory information about touch</w:t>
            </w:r>
          </w:p>
        </w:tc>
        <w:tc>
          <w:tcPr>
            <w:tcW w:w="4675" w:type="dxa"/>
          </w:tcPr>
          <w:p w14:paraId="0F8285F4" w14:textId="6D751CF8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 xml:space="preserve">Parietal </w:t>
            </w:r>
            <w:r w:rsidR="006846EF">
              <w:t>l</w:t>
            </w:r>
            <w:r w:rsidRPr="008E208F">
              <w:t>obe</w:t>
            </w:r>
          </w:p>
        </w:tc>
      </w:tr>
      <w:tr w:rsidR="00B60600" w14:paraId="62128835" w14:textId="77777777" w:rsidTr="00B60600">
        <w:tc>
          <w:tcPr>
            <w:tcW w:w="4675" w:type="dxa"/>
          </w:tcPr>
          <w:p w14:paraId="100279DA" w14:textId="470267EC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>Receives information from our eyes</w:t>
            </w:r>
          </w:p>
        </w:tc>
        <w:tc>
          <w:tcPr>
            <w:tcW w:w="4675" w:type="dxa"/>
          </w:tcPr>
          <w:p w14:paraId="4A094E6D" w14:textId="40E539D3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 xml:space="preserve">Occipital </w:t>
            </w:r>
            <w:r w:rsidR="006846EF">
              <w:t>l</w:t>
            </w:r>
            <w:r w:rsidRPr="008E208F">
              <w:t>obe</w:t>
            </w:r>
          </w:p>
        </w:tc>
      </w:tr>
      <w:tr w:rsidR="00B60600" w14:paraId="6E20EE70" w14:textId="77777777" w:rsidTr="00B60600">
        <w:tc>
          <w:tcPr>
            <w:tcW w:w="4675" w:type="dxa"/>
          </w:tcPr>
          <w:p w14:paraId="7C004692" w14:textId="4D530156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>Damage can result in an increase in inappropriate behavior</w:t>
            </w:r>
          </w:p>
        </w:tc>
        <w:tc>
          <w:tcPr>
            <w:tcW w:w="4675" w:type="dxa"/>
          </w:tcPr>
          <w:p w14:paraId="31A04FC4" w14:textId="34E82480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 xml:space="preserve">Frontal </w:t>
            </w:r>
            <w:r w:rsidR="006846EF">
              <w:t>l</w:t>
            </w:r>
            <w:r w:rsidRPr="008E208F">
              <w:t>obe</w:t>
            </w:r>
          </w:p>
        </w:tc>
      </w:tr>
      <w:tr w:rsidR="00B60600" w14:paraId="6F9B0988" w14:textId="77777777" w:rsidTr="00B60600">
        <w:tc>
          <w:tcPr>
            <w:tcW w:w="4675" w:type="dxa"/>
          </w:tcPr>
          <w:p w14:paraId="7E118129" w14:textId="20F09C00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>Processes sensory information about pressure</w:t>
            </w:r>
          </w:p>
        </w:tc>
        <w:tc>
          <w:tcPr>
            <w:tcW w:w="4675" w:type="dxa"/>
          </w:tcPr>
          <w:p w14:paraId="009502DA" w14:textId="1CB31598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>Parietal lobe</w:t>
            </w:r>
          </w:p>
        </w:tc>
      </w:tr>
      <w:tr w:rsidR="00B60600" w14:paraId="215EFFDB" w14:textId="77777777" w:rsidTr="00B60600">
        <w:tc>
          <w:tcPr>
            <w:tcW w:w="4675" w:type="dxa"/>
          </w:tcPr>
          <w:p w14:paraId="017C524B" w14:textId="78894567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>Processes auditory inform</w:t>
            </w:r>
            <w:r w:rsidR="006846EF">
              <w:t>a</w:t>
            </w:r>
            <w:r w:rsidRPr="008E208F">
              <w:t>tion</w:t>
            </w:r>
          </w:p>
        </w:tc>
        <w:tc>
          <w:tcPr>
            <w:tcW w:w="4675" w:type="dxa"/>
          </w:tcPr>
          <w:p w14:paraId="196DB900" w14:textId="74406BB5" w:rsidR="00B60600" w:rsidRPr="008E208F" w:rsidRDefault="00B60600" w:rsidP="008E208F">
            <w:pPr>
              <w:spacing w:line="360" w:lineRule="auto"/>
              <w:outlineLvl w:val="0"/>
              <w:rPr>
                <w:b/>
                <w:i/>
              </w:rPr>
            </w:pPr>
            <w:r w:rsidRPr="008E208F">
              <w:t>Temporal</w:t>
            </w:r>
            <w:r w:rsidR="006846EF">
              <w:t xml:space="preserve"> lobe</w:t>
            </w:r>
          </w:p>
        </w:tc>
      </w:tr>
    </w:tbl>
    <w:p w14:paraId="21EB2E8D" w14:textId="77777777" w:rsidR="00F123E0" w:rsidRDefault="00F123E0" w:rsidP="008E208F">
      <w:pPr>
        <w:spacing w:line="360" w:lineRule="auto"/>
        <w:outlineLvl w:val="0"/>
        <w:rPr>
          <w:b/>
          <w:i/>
        </w:rPr>
      </w:pPr>
    </w:p>
    <w:p w14:paraId="72E322ED" w14:textId="52A8267A" w:rsidR="009B4E0C" w:rsidRDefault="009B4E0C" w:rsidP="008E208F">
      <w:pPr>
        <w:pStyle w:val="Heading2"/>
        <w:spacing w:line="360" w:lineRule="auto"/>
      </w:pPr>
      <w:r w:rsidRPr="009D7761">
        <w:t xml:space="preserve">3. </w:t>
      </w:r>
      <w:r>
        <w:t>Split Brain Demonstration</w:t>
      </w:r>
    </w:p>
    <w:p w14:paraId="4F1EFF30" w14:textId="4EC01CBC" w:rsidR="00051B34" w:rsidRDefault="009B4E0C" w:rsidP="008E208F">
      <w:pPr>
        <w:spacing w:line="360" w:lineRule="auto"/>
        <w:outlineLvl w:val="0"/>
      </w:pPr>
      <w:r>
        <w:t>This activity is designed to help students understand what life may be like for a split-brained individual.</w:t>
      </w:r>
      <w:r w:rsidR="00051B34">
        <w:t xml:space="preserve"> </w:t>
      </w:r>
      <w:r>
        <w:t>Pair students into teams of two and seat them side by side at a table.</w:t>
      </w:r>
      <w:r w:rsidR="00051B34">
        <w:t xml:space="preserve"> </w:t>
      </w:r>
      <w:r>
        <w:t>Ask them to cross their arms that are touching and to put their outside arms behind their back</w:t>
      </w:r>
      <w:r w:rsidR="00527087">
        <w:t xml:space="preserve"> (See Illustration below)</w:t>
      </w:r>
      <w:r>
        <w:t>.</w:t>
      </w:r>
      <w:r w:rsidR="00051B34">
        <w:t xml:space="preserve"> </w:t>
      </w:r>
      <w:r w:rsidR="00AA41D6">
        <w:t>Under normal conditions, a person’s right brain controls the</w:t>
      </w:r>
      <w:r w:rsidR="00AA1794">
        <w:t xml:space="preserve">ir left hand (and vice versa). </w:t>
      </w:r>
      <w:r>
        <w:t xml:space="preserve">This configuration </w:t>
      </w:r>
      <w:r w:rsidR="00AA41D6">
        <w:t xml:space="preserve">of the student pairs </w:t>
      </w:r>
      <w:r>
        <w:t>creates a sort of split-brained individual</w:t>
      </w:r>
      <w:r w:rsidR="00AA41D6">
        <w:t xml:space="preserve"> because now the left arm of the student who is the right brain becomes the right arm, and the right arm of the student who is the le</w:t>
      </w:r>
      <w:r w:rsidR="00AA1794">
        <w:t xml:space="preserve">ft brain becomes the left arm. </w:t>
      </w:r>
      <w:r w:rsidR="00AA41D6">
        <w:t xml:space="preserve">In other words, as shown in the illustration, the female student’s left arm is now the </w:t>
      </w:r>
      <w:r w:rsidR="00AA1794">
        <w:t xml:space="preserve">right arm of the male student. </w:t>
      </w:r>
      <w:r w:rsidR="00AA41D6">
        <w:t>Clearly this is a brain-body disconnect that simulat</w:t>
      </w:r>
      <w:r w:rsidR="00AA1794">
        <w:t>es the split-brain condition.</w:t>
      </w:r>
      <w:r w:rsidR="00051B34">
        <w:t xml:space="preserve"> </w:t>
      </w:r>
      <w:r>
        <w:t>Then, ask the pair to perform a couple of everyday tasks (i.e., tie shoe, trace a circle and cut it out, clap hands). These tasks will be very difficult to coordinate and will demonstrate how vital communication between the right and left hemisphere is.</w:t>
      </w:r>
    </w:p>
    <w:p w14:paraId="1D763EA8" w14:textId="7916A599" w:rsidR="009B4E0C" w:rsidRDefault="00F123E0" w:rsidP="008E208F">
      <w:pPr>
        <w:outlineLvl w:val="0"/>
        <w:rPr>
          <w:b/>
          <w:i/>
        </w:rPr>
      </w:pPr>
      <w:r>
        <w:rPr>
          <w:bCs/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139A52" wp14:editId="6EC63B03">
                <wp:simplePos x="0" y="0"/>
                <wp:positionH relativeFrom="column">
                  <wp:posOffset>3753027</wp:posOffset>
                </wp:positionH>
                <wp:positionV relativeFrom="paragraph">
                  <wp:posOffset>2931351</wp:posOffset>
                </wp:positionV>
                <wp:extent cx="400050" cy="381000"/>
                <wp:effectExtent l="38100" t="19050" r="5715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0C776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95.5pt;margin-top:230.8pt;width:31.5pt;height:30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A92009" wp14:editId="45E9F08A">
                <wp:simplePos x="0" y="0"/>
                <wp:positionH relativeFrom="column">
                  <wp:posOffset>1713701</wp:posOffset>
                </wp:positionH>
                <wp:positionV relativeFrom="paragraph">
                  <wp:posOffset>2901621</wp:posOffset>
                </wp:positionV>
                <wp:extent cx="383331" cy="421831"/>
                <wp:effectExtent l="38100" t="19050" r="74295" b="9271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331" cy="4218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82A60D" id="Straight Arrow Connector 11" o:spid="_x0000_s1026" type="#_x0000_t32" style="position:absolute;margin-left:134.95pt;margin-top:228.45pt;width:30.2pt;height:33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4771BC">
        <w:rPr>
          <w:b/>
          <w:i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515BBBF" wp14:editId="70B5E41E">
                <wp:simplePos x="0" y="0"/>
                <wp:positionH relativeFrom="column">
                  <wp:posOffset>1162050</wp:posOffset>
                </wp:positionH>
                <wp:positionV relativeFrom="page">
                  <wp:posOffset>4074839</wp:posOffset>
                </wp:positionV>
                <wp:extent cx="971550" cy="2571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02B9D" w14:textId="77777777" w:rsidR="009B4E0C" w:rsidRDefault="009B4E0C" w:rsidP="009B4E0C">
                            <w:r>
                              <w:t>Right Brain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515BB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1.5pt;margin-top:320.85pt;width:76.5pt;height:20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">
                <v:textbox>
                  <w:txbxContent>
                    <w:p w14:paraId="35502B9D" w14:textId="77777777" w:rsidR="009B4E0C" w:rsidRDefault="009B4E0C" w:rsidP="009B4E0C">
                      <w:r>
                        <w:t>Right Brain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B9B962" wp14:editId="18876597">
                <wp:simplePos x="0" y="0"/>
                <wp:positionH relativeFrom="column">
                  <wp:posOffset>3319780</wp:posOffset>
                </wp:positionH>
                <wp:positionV relativeFrom="paragraph">
                  <wp:posOffset>4743494</wp:posOffset>
                </wp:positionV>
                <wp:extent cx="723900" cy="1733550"/>
                <wp:effectExtent l="57150" t="38100" r="76200" b="762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3900" cy="1733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7396E7" id="Straight Arrow Connector 14" o:spid="_x0000_s1026" type="#_x0000_t32" style="position:absolute;margin-left:261.4pt;margin-top:373.5pt;width:57pt;height:136.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A78686" wp14:editId="7A77BA79">
                <wp:simplePos x="0" y="0"/>
                <wp:positionH relativeFrom="column">
                  <wp:posOffset>1958975</wp:posOffset>
                </wp:positionH>
                <wp:positionV relativeFrom="paragraph">
                  <wp:posOffset>5006931</wp:posOffset>
                </wp:positionV>
                <wp:extent cx="647700" cy="1447800"/>
                <wp:effectExtent l="57150" t="38100" r="57150" b="762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1447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759625" id="Straight Arrow Connector 13" o:spid="_x0000_s1026" type="#_x0000_t32" style="position:absolute;margin-left:154.25pt;margin-top:394.25pt;width:51pt;height:114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ajorHAnsi" w:eastAsiaTheme="majorEastAsia" w:hAnsiTheme="majorHAnsi" w:cstheme="majorBidi"/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1C5A34" wp14:editId="6174480B">
                <wp:simplePos x="0" y="0"/>
                <wp:positionH relativeFrom="column">
                  <wp:posOffset>2857500</wp:posOffset>
                </wp:positionH>
                <wp:positionV relativeFrom="paragraph">
                  <wp:posOffset>2987453</wp:posOffset>
                </wp:positionV>
                <wp:extent cx="19050" cy="3333750"/>
                <wp:effectExtent l="57150" t="19050" r="57150" b="381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33337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898C12B" id="Straight Connector 15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pt,235.25pt" to="226.5pt,4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" strokecolor="red" strokeweight="2pt">
                <v:stroke dashstyle="dash"/>
                <v:shadow on="t" color="black" opacity="24903f" origin=",.5" offset="0,.55556mm"/>
              </v:line>
            </w:pict>
          </mc:Fallback>
        </mc:AlternateContent>
      </w:r>
      <w:r w:rsidR="009B4E0C" w:rsidRPr="004771BC">
        <w:rPr>
          <w:rStyle w:val="Heading1Char"/>
          <w:b w:val="0"/>
          <w:i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639957E" wp14:editId="581CA27D">
                <wp:simplePos x="0" y="0"/>
                <wp:positionH relativeFrom="column">
                  <wp:posOffset>3714750</wp:posOffset>
                </wp:positionH>
                <wp:positionV relativeFrom="page">
                  <wp:posOffset>4095750</wp:posOffset>
                </wp:positionV>
                <wp:extent cx="971550" cy="257175"/>
                <wp:effectExtent l="0" t="0" r="19050" b="2857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BC402" w14:textId="77777777" w:rsidR="009B4E0C" w:rsidRDefault="009B4E0C" w:rsidP="009B4E0C">
                            <w:r>
                              <w:t>Left Brain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39957E" id="_x0000_s1027" type="#_x0000_t202" style="position:absolute;margin-left:292.5pt;margin-top:322.5pt;width:76.5pt;height:20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">
                <v:textbox>
                  <w:txbxContent>
                    <w:p w14:paraId="33CBC402" w14:textId="77777777" w:rsidR="009B4E0C" w:rsidRDefault="009B4E0C" w:rsidP="009B4E0C">
                      <w:r>
                        <w:t>Left Brain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B4E0C">
        <w:rPr>
          <w:noProof/>
        </w:rPr>
        <w:drawing>
          <wp:inline distT="0" distB="0" distL="0" distR="0" wp14:anchorId="32833E4C" wp14:editId="72B744DB">
            <wp:extent cx="5981515" cy="3362685"/>
            <wp:effectExtent l="0" t="0" r="63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89926" cy="3367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E7D6F" w14:textId="77777777" w:rsidR="009B4E0C" w:rsidRDefault="009B4E0C" w:rsidP="009B4E0C">
      <w:pPr>
        <w:jc w:val="center"/>
        <w:outlineLvl w:val="0"/>
        <w:rPr>
          <w:b/>
          <w:i/>
        </w:rPr>
      </w:pPr>
    </w:p>
    <w:p w14:paraId="4A2EF353" w14:textId="1F7BA213" w:rsidR="009B4E0C" w:rsidRPr="009D7761" w:rsidRDefault="00AA41D6" w:rsidP="009B4E0C">
      <w:pPr>
        <w:jc w:val="center"/>
        <w:outlineLvl w:val="0"/>
        <w:rPr>
          <w:b/>
          <w:i/>
        </w:rPr>
      </w:pPr>
      <w:r>
        <w:t xml:space="preserve">Left </w:t>
      </w:r>
      <w:r w:rsidR="009B4E0C">
        <w:t>Arm</w:t>
      </w:r>
      <w:r w:rsidR="009B4E0C">
        <w:tab/>
      </w:r>
      <w:r w:rsidR="009B4E0C">
        <w:tab/>
      </w:r>
      <w:r w:rsidR="009B4E0C">
        <w:tab/>
      </w:r>
      <w:r>
        <w:t xml:space="preserve">Right </w:t>
      </w:r>
      <w:r w:rsidR="009B4E0C">
        <w:t>Arm</w:t>
      </w:r>
    </w:p>
    <w:p w14:paraId="5E835D51" w14:textId="77777777" w:rsidR="00B60600" w:rsidRPr="00B60600" w:rsidRDefault="00B60600" w:rsidP="00B60600">
      <w:pPr>
        <w:outlineLvl w:val="0"/>
        <w:rPr>
          <w:b/>
          <w:i/>
          <w:sz w:val="28"/>
          <w:szCs w:val="28"/>
        </w:rPr>
      </w:pPr>
    </w:p>
    <w:sectPr w:rsidR="00B60600" w:rsidRPr="00B60600" w:rsidSect="008E208F">
      <w:headerReference w:type="default" r:id="rId12"/>
      <w:pgSz w:w="12240" w:h="15840"/>
      <w:pgMar w:top="1440" w:right="1440" w:bottom="1440" w:left="1440" w:header="1440" w:footer="1440" w:gutter="0"/>
      <w:cols w:space="720"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919967" w16cid:durableId="1D2DA682"/>
  <w16cid:commentId w16cid:paraId="27785A5C" w16cid:durableId="1D2DA7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D83B8" w14:textId="77777777" w:rsidR="00FD6287" w:rsidRDefault="00FD6287" w:rsidP="0011710C">
      <w:r>
        <w:separator/>
      </w:r>
    </w:p>
  </w:endnote>
  <w:endnote w:type="continuationSeparator" w:id="0">
    <w:p w14:paraId="6EE60616" w14:textId="77777777" w:rsidR="00FD6287" w:rsidRDefault="00FD6287" w:rsidP="00117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2A9F2" w14:textId="77777777" w:rsidR="00FD6287" w:rsidRDefault="00FD6287" w:rsidP="0011710C">
      <w:r>
        <w:separator/>
      </w:r>
    </w:p>
  </w:footnote>
  <w:footnote w:type="continuationSeparator" w:id="0">
    <w:p w14:paraId="6B246ACB" w14:textId="77777777" w:rsidR="00FD6287" w:rsidRDefault="00FD6287" w:rsidP="00117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569B5" w14:textId="77777777" w:rsidR="00961704" w:rsidRPr="008522D6" w:rsidRDefault="00961704" w:rsidP="00961704">
    <w:pPr>
      <w:pStyle w:val="Header"/>
      <w:jc w:val="right"/>
    </w:pPr>
    <w:r w:rsidRPr="008522D6">
      <w:t>Instructor Resource</w:t>
    </w:r>
  </w:p>
  <w:p w14:paraId="0B85420A" w14:textId="77777777" w:rsidR="00961704" w:rsidRPr="008522D6" w:rsidRDefault="00961704" w:rsidP="00961704">
    <w:pPr>
      <w:pStyle w:val="Header"/>
      <w:jc w:val="right"/>
    </w:pPr>
    <w:r w:rsidRPr="008522D6">
      <w:t xml:space="preserve">Galotti, </w:t>
    </w:r>
    <w:r w:rsidRPr="008522D6">
      <w:rPr>
        <w:i/>
      </w:rPr>
      <w:t>Cognitive Psychology: In and Out of the Laboratory, 6e</w:t>
    </w:r>
  </w:p>
  <w:p w14:paraId="150593DA" w14:textId="496F9641" w:rsidR="00BA2EC7" w:rsidRDefault="00961704" w:rsidP="0011710C">
    <w:pPr>
      <w:pStyle w:val="Header"/>
      <w:ind w:left="720"/>
      <w:jc w:val="right"/>
    </w:pPr>
    <w:r w:rsidRPr="008522D6"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BC4CA0"/>
    <w:multiLevelType w:val="hybridMultilevel"/>
    <w:tmpl w:val="EE5E3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06341"/>
    <w:multiLevelType w:val="hybridMultilevel"/>
    <w:tmpl w:val="2294E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D3205"/>
    <w:multiLevelType w:val="hybridMultilevel"/>
    <w:tmpl w:val="BD54E5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14"/>
  </w:num>
  <w:num w:numId="6">
    <w:abstractNumId w:val="11"/>
  </w:num>
  <w:num w:numId="7">
    <w:abstractNumId w:val="8"/>
  </w:num>
  <w:num w:numId="8">
    <w:abstractNumId w:val="9"/>
  </w:num>
  <w:num w:numId="9">
    <w:abstractNumId w:val="4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linkStyl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4DC"/>
    <w:rsid w:val="00020BD5"/>
    <w:rsid w:val="00025399"/>
    <w:rsid w:val="0004479C"/>
    <w:rsid w:val="00051B34"/>
    <w:rsid w:val="00066387"/>
    <w:rsid w:val="000D5E08"/>
    <w:rsid w:val="0011710C"/>
    <w:rsid w:val="0013674A"/>
    <w:rsid w:val="001512E0"/>
    <w:rsid w:val="001A7A14"/>
    <w:rsid w:val="001B5CC8"/>
    <w:rsid w:val="001C4BB5"/>
    <w:rsid w:val="001E738E"/>
    <w:rsid w:val="00213951"/>
    <w:rsid w:val="00232476"/>
    <w:rsid w:val="00252B09"/>
    <w:rsid w:val="00292718"/>
    <w:rsid w:val="00356CCC"/>
    <w:rsid w:val="00363CF3"/>
    <w:rsid w:val="0038355B"/>
    <w:rsid w:val="003A766E"/>
    <w:rsid w:val="003C20CE"/>
    <w:rsid w:val="003F099F"/>
    <w:rsid w:val="00414219"/>
    <w:rsid w:val="004C4FB7"/>
    <w:rsid w:val="00526749"/>
    <w:rsid w:val="00527087"/>
    <w:rsid w:val="00562973"/>
    <w:rsid w:val="00565B73"/>
    <w:rsid w:val="005A5392"/>
    <w:rsid w:val="005C13F1"/>
    <w:rsid w:val="005F1062"/>
    <w:rsid w:val="00646834"/>
    <w:rsid w:val="00654E9F"/>
    <w:rsid w:val="006846EF"/>
    <w:rsid w:val="006B204A"/>
    <w:rsid w:val="006B4F07"/>
    <w:rsid w:val="006B7312"/>
    <w:rsid w:val="006F117A"/>
    <w:rsid w:val="006F7C95"/>
    <w:rsid w:val="00734C0F"/>
    <w:rsid w:val="00763C3B"/>
    <w:rsid w:val="00803BF5"/>
    <w:rsid w:val="00827E89"/>
    <w:rsid w:val="0086029E"/>
    <w:rsid w:val="0089113A"/>
    <w:rsid w:val="008E0ABA"/>
    <w:rsid w:val="008E208F"/>
    <w:rsid w:val="008E78D8"/>
    <w:rsid w:val="00915BDF"/>
    <w:rsid w:val="00942168"/>
    <w:rsid w:val="0095041C"/>
    <w:rsid w:val="00961704"/>
    <w:rsid w:val="009A7EA1"/>
    <w:rsid w:val="009B4E0C"/>
    <w:rsid w:val="009E0B7A"/>
    <w:rsid w:val="00A17246"/>
    <w:rsid w:val="00A3783B"/>
    <w:rsid w:val="00A50767"/>
    <w:rsid w:val="00AA1794"/>
    <w:rsid w:val="00AA41D6"/>
    <w:rsid w:val="00AE6241"/>
    <w:rsid w:val="00B60600"/>
    <w:rsid w:val="00BA2EC7"/>
    <w:rsid w:val="00BB44D3"/>
    <w:rsid w:val="00BC4C21"/>
    <w:rsid w:val="00C02FF2"/>
    <w:rsid w:val="00C604DC"/>
    <w:rsid w:val="00C93FB7"/>
    <w:rsid w:val="00D85638"/>
    <w:rsid w:val="00DB128A"/>
    <w:rsid w:val="00E430BF"/>
    <w:rsid w:val="00EC5B9F"/>
    <w:rsid w:val="00ED1397"/>
    <w:rsid w:val="00F123E0"/>
    <w:rsid w:val="00F72C0D"/>
    <w:rsid w:val="00FA57C3"/>
    <w:rsid w:val="00FD6287"/>
    <w:rsid w:val="00FF10D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52FEAB"/>
  <w15:docId w15:val="{FD3718F9-FB0E-4F86-9F6A-F6270251B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704"/>
    <w:pPr>
      <w:contextualSpacing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autoRedefine/>
    <w:qFormat/>
    <w:rsid w:val="00961704"/>
    <w:pPr>
      <w:keepNext/>
      <w:keepLines/>
      <w:spacing w:after="24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961704"/>
    <w:pPr>
      <w:keepNext/>
      <w:keepLines/>
      <w:spacing w:before="40"/>
      <w:outlineLvl w:val="1"/>
    </w:pPr>
    <w:rPr>
      <w:b/>
      <w:bCs/>
      <w:color w:val="5B9BD5"/>
      <w:sz w:val="2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61704"/>
    <w:pPr>
      <w:keepNext/>
      <w:keepLines/>
      <w:spacing w:before="40" w:after="120"/>
      <w:outlineLvl w:val="2"/>
    </w:pPr>
    <w:rPr>
      <w:rFonts w:eastAsiaTheme="majorEastAsia" w:cstheme="majorBidi"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704"/>
    <w:rPr>
      <w:rFonts w:eastAsia="Calibri"/>
      <w:szCs w:val="22"/>
    </w:rPr>
  </w:style>
  <w:style w:type="paragraph" w:styleId="Footer">
    <w:name w:val="footer"/>
    <w:basedOn w:val="Normal"/>
    <w:link w:val="FooterChar"/>
    <w:rsid w:val="009617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61704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9617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1710C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961704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961704"/>
    <w:rPr>
      <w:rFonts w:ascii="Times New Roman" w:eastAsia="Times New Roman" w:hAnsi="Times New Roman" w:cs="Times New Roman"/>
      <w:b/>
      <w:bCs/>
      <w:color w:val="5B9BD5"/>
      <w:sz w:val="26"/>
      <w:szCs w:val="20"/>
    </w:rPr>
  </w:style>
  <w:style w:type="paragraph" w:styleId="Title">
    <w:name w:val="Title"/>
    <w:basedOn w:val="Normal"/>
    <w:next w:val="Normal"/>
    <w:link w:val="TitleChar"/>
    <w:qFormat/>
    <w:rsid w:val="00961704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61704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</w:rPr>
  </w:style>
  <w:style w:type="character" w:styleId="Hyperlink">
    <w:name w:val="Hyperlink"/>
    <w:uiPriority w:val="99"/>
    <w:unhideWhenUsed/>
    <w:rsid w:val="00961704"/>
    <w:rPr>
      <w:color w:val="0000FF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1512E0"/>
    <w:rPr>
      <w:color w:val="2B579A"/>
      <w:shd w:val="clear" w:color="auto" w:fill="E6E6E6"/>
    </w:rPr>
  </w:style>
  <w:style w:type="table" w:styleId="TableGrid">
    <w:name w:val="Table Grid"/>
    <w:basedOn w:val="TableNormal"/>
    <w:uiPriority w:val="59"/>
    <w:rsid w:val="00B606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61704"/>
    <w:rPr>
      <w:rFonts w:ascii="Times New Roman" w:eastAsiaTheme="majorEastAsia" w:hAnsi="Times New Roman" w:cstheme="majorBidi"/>
      <w:color w:val="244061" w:themeColor="accent1" w:themeShade="80"/>
    </w:rPr>
  </w:style>
  <w:style w:type="character" w:styleId="PageNumber">
    <w:name w:val="page number"/>
    <w:basedOn w:val="DefaultParagraphFont"/>
    <w:rsid w:val="00961704"/>
  </w:style>
  <w:style w:type="character" w:customStyle="1" w:styleId="apple-converted-space">
    <w:name w:val="apple-converted-space"/>
    <w:basedOn w:val="DefaultParagraphFont"/>
    <w:rsid w:val="00961704"/>
  </w:style>
  <w:style w:type="paragraph" w:customStyle="1" w:styleId="NumberedList">
    <w:name w:val="Numbered List"/>
    <w:basedOn w:val="Normal"/>
    <w:uiPriority w:val="99"/>
    <w:qFormat/>
    <w:rsid w:val="00961704"/>
    <w:pPr>
      <w:numPr>
        <w:numId w:val="14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961704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rsid w:val="009617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61704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961704"/>
    <w:pPr>
      <w:numPr>
        <w:numId w:val="15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C02F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F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FF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F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2FF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2FF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.edu/bc_org/avp/cas/fnart/phrenology/3headphren.jp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8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14ECC-12F9-4C13-A9EF-768194D05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2</TotalTime>
  <Pages>8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CHarlotte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Van Wallendael</dc:creator>
  <cp:keywords/>
  <dc:description/>
  <cp:lastModifiedBy>Stephanie Palermini</cp:lastModifiedBy>
  <cp:revision>2</cp:revision>
  <dcterms:created xsi:type="dcterms:W3CDTF">2017-08-16T15:51:00Z</dcterms:created>
  <dcterms:modified xsi:type="dcterms:W3CDTF">2017-08-16T15:51:00Z</dcterms:modified>
</cp:coreProperties>
</file>