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E44" w:rsidRDefault="0029717A" w:rsidP="005D1090">
      <w:pPr>
        <w:pStyle w:val="Title"/>
      </w:pPr>
      <w:r w:rsidRPr="0029717A">
        <w:t xml:space="preserve">Chapter </w:t>
      </w:r>
      <w:r w:rsidR="00B52E7F">
        <w:t>11</w:t>
      </w:r>
      <w:r w:rsidRPr="0029717A">
        <w:t xml:space="preserve">: </w:t>
      </w:r>
      <w:r w:rsidR="00B52E7F">
        <w:t>Writing and Presenting Your Research</w:t>
      </w:r>
    </w:p>
    <w:p w:rsidR="00483E44" w:rsidRDefault="0029717A" w:rsidP="005D1090">
      <w:pPr>
        <w:pStyle w:val="Heading1"/>
      </w:pPr>
      <w:r w:rsidRPr="0029717A">
        <w:t>Discussion Questions</w:t>
      </w:r>
    </w:p>
    <w:p w:rsidR="00483E44" w:rsidRDefault="00507584" w:rsidP="005D1090">
      <w:pPr>
        <w:pStyle w:val="ListParagraph"/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1.</w:t>
      </w:r>
      <w:r>
        <w:rPr>
          <w:szCs w:val="24"/>
        </w:rPr>
        <w:tab/>
      </w:r>
      <w:r w:rsidR="00D36146">
        <w:rPr>
          <w:szCs w:val="24"/>
        </w:rPr>
        <w:t>Discuss the different problems that can lead to plagiarism and their remedies. What steps can you take as a student researcher to make sure you do not plagiarize?</w:t>
      </w:r>
    </w:p>
    <w:p w:rsidR="00483E44" w:rsidRDefault="00507584" w:rsidP="005D1090">
      <w:pPr>
        <w:pStyle w:val="ListParagraph"/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</w:r>
      <w:r w:rsidR="00F15AC3">
        <w:rPr>
          <w:szCs w:val="24"/>
        </w:rPr>
        <w:t>Describe the different sections of an APA report. Do you think this format makes it easier or more difficult to write the report? Why?</w:t>
      </w:r>
    </w:p>
    <w:p w:rsidR="00483E44" w:rsidRDefault="00507584" w:rsidP="005D1090">
      <w:pPr>
        <w:pStyle w:val="ListParagraph"/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3.</w:t>
      </w:r>
      <w:r>
        <w:rPr>
          <w:szCs w:val="24"/>
        </w:rPr>
        <w:tab/>
      </w:r>
      <w:r w:rsidR="0028322E">
        <w:rPr>
          <w:szCs w:val="24"/>
        </w:rPr>
        <w:t>Describe how the Discussion section fits into Bem’s hourglass analogy. How does it relate to the Introduction? How does it provide both tradition and innovation?</w:t>
      </w:r>
    </w:p>
    <w:p w:rsidR="00E5114E" w:rsidRDefault="00507584" w:rsidP="005D1090">
      <w:pPr>
        <w:pStyle w:val="ListParagraph"/>
        <w:spacing w:line="360" w:lineRule="auto"/>
        <w:ind w:left="720" w:hanging="360"/>
        <w:jc w:val="both"/>
        <w:rPr>
          <w:szCs w:val="24"/>
        </w:rPr>
      </w:pPr>
      <w:bookmarkStart w:id="0" w:name="_GoBack"/>
      <w:bookmarkEnd w:id="0"/>
      <w:r w:rsidRPr="0029717A">
        <w:rPr>
          <w:szCs w:val="24"/>
        </w:rPr>
        <w:t>4.</w:t>
      </w:r>
      <w:r w:rsidRPr="0029717A">
        <w:rPr>
          <w:szCs w:val="24"/>
        </w:rPr>
        <w:tab/>
      </w:r>
      <w:r w:rsidR="00F85282">
        <w:rPr>
          <w:szCs w:val="24"/>
        </w:rPr>
        <w:t>Discuss the difference between statistical and practical significance. In what situations would a researcher be concerned about the practical significance of a result? Should we give more weight to practical than statistical significance in understanding human behavior?</w:t>
      </w:r>
    </w:p>
    <w:sectPr w:rsidR="00E5114E" w:rsidSect="005D1090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14E" w:rsidRDefault="00E5114E" w:rsidP="0029717A">
      <w:r>
        <w:separator/>
      </w:r>
    </w:p>
  </w:endnote>
  <w:endnote w:type="continuationSeparator" w:id="0">
    <w:p w:rsidR="00E5114E" w:rsidRDefault="00E5114E" w:rsidP="00297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14E" w:rsidRDefault="00E5114E" w:rsidP="0029717A">
      <w:r>
        <w:separator/>
      </w:r>
    </w:p>
  </w:footnote>
  <w:footnote w:type="continuationSeparator" w:id="0">
    <w:p w:rsidR="00E5114E" w:rsidRDefault="00E5114E" w:rsidP="00297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584" w:rsidRPr="004E1CCD" w:rsidRDefault="00507584" w:rsidP="00507584">
    <w:pPr>
      <w:pStyle w:val="Header"/>
      <w:jc w:val="right"/>
    </w:pPr>
    <w:r w:rsidRPr="004E1CCD">
      <w:t>Instructor Resource</w:t>
    </w:r>
  </w:p>
  <w:p w:rsidR="00507584" w:rsidRPr="004E1CCD" w:rsidRDefault="00507584" w:rsidP="00507584">
    <w:pPr>
      <w:pStyle w:val="Header"/>
      <w:jc w:val="right"/>
    </w:pPr>
    <w:r w:rsidRPr="004E1CCD">
      <w:t xml:space="preserve">Devlin, </w:t>
    </w:r>
    <w:r w:rsidRPr="004E1CCD">
      <w:rPr>
        <w:i/>
      </w:rPr>
      <w:t xml:space="preserve">The Research Experience, </w:t>
    </w:r>
    <w:r w:rsidRPr="005C79A1">
      <w:rPr>
        <w:i/>
      </w:rPr>
      <w:t>1e</w:t>
    </w:r>
  </w:p>
  <w:p w:rsidR="00483E44" w:rsidRDefault="00507584" w:rsidP="005D1090">
    <w:pPr>
      <w:pStyle w:val="Header"/>
      <w:jc w:val="right"/>
      <w:rPr>
        <w:rFonts w:cstheme="minorBidi"/>
      </w:rPr>
    </w:pPr>
    <w:r w:rsidRPr="004E1CCD"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223DD"/>
    <w:multiLevelType w:val="hybridMultilevel"/>
    <w:tmpl w:val="3580E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K040">
    <w15:presenceInfo w15:providerId="None" w15:userId="CHK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linkStyles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7A"/>
    <w:rsid w:val="000215E2"/>
    <w:rsid w:val="00036574"/>
    <w:rsid w:val="00046C08"/>
    <w:rsid w:val="000A1A15"/>
    <w:rsid w:val="000C020F"/>
    <w:rsid w:val="000F72D0"/>
    <w:rsid w:val="001034AD"/>
    <w:rsid w:val="001173BD"/>
    <w:rsid w:val="00122320"/>
    <w:rsid w:val="001430D2"/>
    <w:rsid w:val="001439BE"/>
    <w:rsid w:val="00152FF3"/>
    <w:rsid w:val="00167DE6"/>
    <w:rsid w:val="001A5799"/>
    <w:rsid w:val="001B13C6"/>
    <w:rsid w:val="001B33E9"/>
    <w:rsid w:val="0028322E"/>
    <w:rsid w:val="0029717A"/>
    <w:rsid w:val="002E574A"/>
    <w:rsid w:val="0031277B"/>
    <w:rsid w:val="00367497"/>
    <w:rsid w:val="0046259B"/>
    <w:rsid w:val="00477E6D"/>
    <w:rsid w:val="00483E44"/>
    <w:rsid w:val="004C1D90"/>
    <w:rsid w:val="004C4A93"/>
    <w:rsid w:val="00507584"/>
    <w:rsid w:val="005A2426"/>
    <w:rsid w:val="005D1090"/>
    <w:rsid w:val="005E0068"/>
    <w:rsid w:val="005E3FB5"/>
    <w:rsid w:val="0066760A"/>
    <w:rsid w:val="0067151B"/>
    <w:rsid w:val="006A2DF1"/>
    <w:rsid w:val="006E7BA0"/>
    <w:rsid w:val="00755E8A"/>
    <w:rsid w:val="007B27CF"/>
    <w:rsid w:val="007F7F11"/>
    <w:rsid w:val="00813444"/>
    <w:rsid w:val="00854991"/>
    <w:rsid w:val="00916016"/>
    <w:rsid w:val="00981DB4"/>
    <w:rsid w:val="00991B07"/>
    <w:rsid w:val="009A248C"/>
    <w:rsid w:val="009B5BE9"/>
    <w:rsid w:val="00A55D87"/>
    <w:rsid w:val="00A72849"/>
    <w:rsid w:val="00AF6111"/>
    <w:rsid w:val="00AF76F2"/>
    <w:rsid w:val="00B35DA3"/>
    <w:rsid w:val="00B52E7F"/>
    <w:rsid w:val="00BF7FBA"/>
    <w:rsid w:val="00CA2A4D"/>
    <w:rsid w:val="00CA704F"/>
    <w:rsid w:val="00D36146"/>
    <w:rsid w:val="00D42BAF"/>
    <w:rsid w:val="00DB2278"/>
    <w:rsid w:val="00DC09A6"/>
    <w:rsid w:val="00DD07AB"/>
    <w:rsid w:val="00DD30ED"/>
    <w:rsid w:val="00E451ED"/>
    <w:rsid w:val="00E5114E"/>
    <w:rsid w:val="00E7249F"/>
    <w:rsid w:val="00E829E7"/>
    <w:rsid w:val="00EC2F5D"/>
    <w:rsid w:val="00EE21E6"/>
    <w:rsid w:val="00F13783"/>
    <w:rsid w:val="00F15AC3"/>
    <w:rsid w:val="00F802CF"/>
    <w:rsid w:val="00F85282"/>
    <w:rsid w:val="00F96052"/>
    <w:rsid w:val="00FC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584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584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07584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7584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75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71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5075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0758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7584"/>
    <w:rPr>
      <w:rFonts w:eastAsia="Calibri"/>
      <w:szCs w:val="22"/>
    </w:rPr>
  </w:style>
  <w:style w:type="paragraph" w:styleId="BalloonText">
    <w:name w:val="Balloon Text"/>
    <w:basedOn w:val="Normal"/>
    <w:link w:val="BalloonTextChar"/>
    <w:rsid w:val="00507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7584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507584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07584"/>
    <w:rPr>
      <w:rFonts w:ascii="Times New Roman" w:eastAsiaTheme="majorEastAsia" w:hAnsi="Times New Roman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507584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507584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7584"/>
    <w:rPr>
      <w:rFonts w:ascii="Times New Roman" w:eastAsiaTheme="majorEastAsia" w:hAnsi="Times New Roman" w:cstheme="majorBidi"/>
      <w:color w:val="1F4E79" w:themeColor="accent1" w:themeShade="80"/>
      <w:sz w:val="24"/>
      <w:szCs w:val="24"/>
    </w:rPr>
  </w:style>
  <w:style w:type="character" w:styleId="PageNumber">
    <w:name w:val="page number"/>
    <w:basedOn w:val="DefaultParagraphFont"/>
    <w:rsid w:val="00507584"/>
  </w:style>
  <w:style w:type="character" w:styleId="Hyperlink">
    <w:name w:val="Hyperlink"/>
    <w:uiPriority w:val="99"/>
    <w:unhideWhenUsed/>
    <w:rsid w:val="0050758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07584"/>
  </w:style>
  <w:style w:type="paragraph" w:customStyle="1" w:styleId="NumberedList">
    <w:name w:val="Numbered List"/>
    <w:basedOn w:val="Normal"/>
    <w:uiPriority w:val="99"/>
    <w:qFormat/>
    <w:rsid w:val="00507584"/>
    <w:pPr>
      <w:numPr>
        <w:numId w:val="1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07584"/>
    <w:pPr>
      <w:spacing w:before="120"/>
      <w:ind w:left="720" w:hanging="720"/>
    </w:pPr>
    <w:rPr>
      <w:rFonts w:eastAsiaTheme="minorHAnsi" w:cstheme="minorBidi"/>
      <w:szCs w:val="22"/>
    </w:rPr>
  </w:style>
  <w:style w:type="paragraph" w:customStyle="1" w:styleId="BulletedList">
    <w:name w:val="Bulleted List"/>
    <w:basedOn w:val="Normal"/>
    <w:qFormat/>
    <w:rsid w:val="00507584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584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584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07584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7584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75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71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5075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0758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7584"/>
    <w:rPr>
      <w:rFonts w:eastAsia="Calibri"/>
      <w:szCs w:val="22"/>
    </w:rPr>
  </w:style>
  <w:style w:type="paragraph" w:styleId="BalloonText">
    <w:name w:val="Balloon Text"/>
    <w:basedOn w:val="Normal"/>
    <w:link w:val="BalloonTextChar"/>
    <w:rsid w:val="00507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7584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507584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07584"/>
    <w:rPr>
      <w:rFonts w:ascii="Times New Roman" w:eastAsiaTheme="majorEastAsia" w:hAnsi="Times New Roman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507584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507584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7584"/>
    <w:rPr>
      <w:rFonts w:ascii="Times New Roman" w:eastAsiaTheme="majorEastAsia" w:hAnsi="Times New Roman" w:cstheme="majorBidi"/>
      <w:color w:val="1F4E79" w:themeColor="accent1" w:themeShade="80"/>
      <w:sz w:val="24"/>
      <w:szCs w:val="24"/>
    </w:rPr>
  </w:style>
  <w:style w:type="character" w:styleId="PageNumber">
    <w:name w:val="page number"/>
    <w:basedOn w:val="DefaultParagraphFont"/>
    <w:rsid w:val="00507584"/>
  </w:style>
  <w:style w:type="character" w:styleId="Hyperlink">
    <w:name w:val="Hyperlink"/>
    <w:uiPriority w:val="99"/>
    <w:unhideWhenUsed/>
    <w:rsid w:val="0050758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07584"/>
  </w:style>
  <w:style w:type="paragraph" w:customStyle="1" w:styleId="NumberedList">
    <w:name w:val="Numbered List"/>
    <w:basedOn w:val="Normal"/>
    <w:uiPriority w:val="99"/>
    <w:qFormat/>
    <w:rsid w:val="00507584"/>
    <w:pPr>
      <w:numPr>
        <w:numId w:val="1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07584"/>
    <w:pPr>
      <w:spacing w:before="120"/>
      <w:ind w:left="720" w:hanging="720"/>
    </w:pPr>
    <w:rPr>
      <w:rFonts w:eastAsiaTheme="minorHAnsi" w:cstheme="minorBidi"/>
      <w:szCs w:val="22"/>
    </w:rPr>
  </w:style>
  <w:style w:type="paragraph" w:customStyle="1" w:styleId="BulletedList">
    <w:name w:val="Bulleted List"/>
    <w:basedOn w:val="Normal"/>
    <w:qFormat/>
    <w:rsid w:val="0050758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0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Cooper</dc:creator>
  <cp:lastModifiedBy>SageUser</cp:lastModifiedBy>
  <cp:revision>2</cp:revision>
  <dcterms:created xsi:type="dcterms:W3CDTF">2017-03-08T20:01:00Z</dcterms:created>
  <dcterms:modified xsi:type="dcterms:W3CDTF">2017-03-08T20:01:00Z</dcterms:modified>
</cp:coreProperties>
</file>