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6E4" w:rsidRDefault="0029717A" w:rsidP="004D0C15">
      <w:pPr>
        <w:pStyle w:val="Title"/>
      </w:pPr>
      <w:r w:rsidRPr="0029717A">
        <w:t xml:space="preserve">Chapter </w:t>
      </w:r>
      <w:r w:rsidR="009B5BE9">
        <w:t>9</w:t>
      </w:r>
      <w:r w:rsidRPr="0029717A">
        <w:t xml:space="preserve">: </w:t>
      </w:r>
      <w:r w:rsidR="009B5BE9">
        <w:t>Recruiting Participants</w:t>
      </w:r>
    </w:p>
    <w:p w:rsidR="009076E4" w:rsidRDefault="0029717A" w:rsidP="004D0C15">
      <w:pPr>
        <w:pStyle w:val="Heading1"/>
      </w:pPr>
      <w:r w:rsidRPr="0029717A">
        <w:t>Discussion Questions</w:t>
      </w:r>
    </w:p>
    <w:p w:rsidR="009076E4" w:rsidRDefault="0008479B" w:rsidP="004D0C15">
      <w:pPr>
        <w:pStyle w:val="ListParagraph"/>
        <w:spacing w:line="360" w:lineRule="auto"/>
        <w:ind w:left="720" w:hanging="360"/>
        <w:jc w:val="both"/>
        <w:rPr>
          <w:szCs w:val="24"/>
        </w:rPr>
      </w:pPr>
      <w:r w:rsidRPr="0008479B">
        <w:rPr>
          <w:szCs w:val="24"/>
        </w:rPr>
        <w:t>1.</w:t>
      </w:r>
      <w:r w:rsidRPr="0008479B">
        <w:rPr>
          <w:szCs w:val="24"/>
        </w:rPr>
        <w:tab/>
      </w:r>
      <w:r w:rsidR="00046C08">
        <w:rPr>
          <w:szCs w:val="24"/>
        </w:rPr>
        <w:t>Why is it important that we give consideration to the people who participate in our research? What differences might they have with people that do not participate in our research?</w:t>
      </w:r>
    </w:p>
    <w:p w:rsidR="009076E4" w:rsidRDefault="0008479B" w:rsidP="004D0C15">
      <w:pPr>
        <w:pStyle w:val="ListParagraph"/>
        <w:spacing w:line="360" w:lineRule="auto"/>
        <w:ind w:left="720" w:hanging="360"/>
        <w:jc w:val="both"/>
        <w:rPr>
          <w:szCs w:val="24"/>
        </w:rPr>
      </w:pPr>
      <w:r w:rsidRPr="0008479B">
        <w:rPr>
          <w:szCs w:val="24"/>
        </w:rPr>
        <w:t>2.</w:t>
      </w:r>
      <w:r w:rsidRPr="0008479B">
        <w:rPr>
          <w:szCs w:val="24"/>
        </w:rPr>
        <w:tab/>
      </w:r>
      <w:r w:rsidR="00167DE6">
        <w:rPr>
          <w:szCs w:val="24"/>
        </w:rPr>
        <w:t xml:space="preserve">If you were developing a research study, discuss how would </w:t>
      </w:r>
      <w:r w:rsidR="00F204C8">
        <w:rPr>
          <w:szCs w:val="24"/>
        </w:rPr>
        <w:t xml:space="preserve">you </w:t>
      </w:r>
      <w:r w:rsidR="00167DE6">
        <w:rPr>
          <w:szCs w:val="24"/>
        </w:rPr>
        <w:t>address each of the practical issues in communicating recruitment?</w:t>
      </w:r>
    </w:p>
    <w:p w:rsidR="009076E4" w:rsidRDefault="0008479B" w:rsidP="004D0C15">
      <w:pPr>
        <w:pStyle w:val="ListParagraph"/>
        <w:spacing w:line="360" w:lineRule="auto"/>
        <w:ind w:left="720" w:hanging="360"/>
        <w:jc w:val="both"/>
        <w:rPr>
          <w:szCs w:val="24"/>
        </w:rPr>
      </w:pPr>
      <w:r w:rsidRPr="0008479B">
        <w:rPr>
          <w:szCs w:val="24"/>
        </w:rPr>
        <w:t>3.</w:t>
      </w:r>
      <w:r w:rsidRPr="0008479B">
        <w:rPr>
          <w:szCs w:val="24"/>
        </w:rPr>
        <w:tab/>
      </w:r>
      <w:r w:rsidR="00036574">
        <w:rPr>
          <w:szCs w:val="24"/>
        </w:rPr>
        <w:t>Describe Dustin’s recommendations of field research. As a researcher, which of the recommendations do you think are most important? As a participant, which of the recommendations do you think are most important?</w:t>
      </w:r>
    </w:p>
    <w:p w:rsidR="009076E4" w:rsidRDefault="0008479B" w:rsidP="004D0C15">
      <w:pPr>
        <w:pStyle w:val="ListParagraph"/>
        <w:spacing w:line="360" w:lineRule="auto"/>
        <w:ind w:left="720" w:hanging="360"/>
        <w:jc w:val="both"/>
        <w:rPr>
          <w:szCs w:val="24"/>
        </w:rPr>
      </w:pPr>
      <w:r w:rsidRPr="0008479B">
        <w:rPr>
          <w:szCs w:val="24"/>
        </w:rPr>
        <w:t>4.</w:t>
      </w:r>
      <w:r w:rsidRPr="0008479B">
        <w:rPr>
          <w:szCs w:val="24"/>
        </w:rPr>
        <w:tab/>
      </w:r>
      <w:r w:rsidR="00DD07AB">
        <w:rPr>
          <w:szCs w:val="24"/>
        </w:rPr>
        <w:t>Discuss some of the concerns that come with on</w:t>
      </w:r>
      <w:bookmarkStart w:id="0" w:name="_GoBack"/>
      <w:bookmarkEnd w:id="0"/>
      <w:r w:rsidR="00DD07AB">
        <w:rPr>
          <w:szCs w:val="24"/>
        </w:rPr>
        <w:t>line platforms such as Facebook. Should they be held to the same standards as researchers from universities? Should users of these sites expect the same level of voluntary consent that takes place in research studies?</w:t>
      </w:r>
    </w:p>
    <w:p w:rsidR="00B608D2" w:rsidRDefault="0008479B" w:rsidP="004D0C15">
      <w:pPr>
        <w:pStyle w:val="ListParagraph"/>
        <w:spacing w:line="360" w:lineRule="auto"/>
        <w:ind w:left="720" w:hanging="360"/>
        <w:jc w:val="both"/>
        <w:rPr>
          <w:szCs w:val="24"/>
        </w:rPr>
      </w:pPr>
      <w:r w:rsidRPr="0008479B">
        <w:rPr>
          <w:szCs w:val="24"/>
        </w:rPr>
        <w:t>5.</w:t>
      </w:r>
      <w:r w:rsidRPr="0008479B">
        <w:rPr>
          <w:szCs w:val="24"/>
        </w:rPr>
        <w:tab/>
      </w:r>
      <w:r w:rsidR="00CA2A4D">
        <w:rPr>
          <w:szCs w:val="24"/>
        </w:rPr>
        <w:t>Discuss the differences between probability sampling and non-probability sampling. Why is probability sampling better? What types of sampling are most common in social science research?</w:t>
      </w:r>
    </w:p>
    <w:sectPr w:rsidR="00B608D2" w:rsidSect="0008479B">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8D2" w:rsidRDefault="00B608D2" w:rsidP="0029717A">
      <w:r>
        <w:separator/>
      </w:r>
    </w:p>
  </w:endnote>
  <w:endnote w:type="continuationSeparator" w:id="0">
    <w:p w:rsidR="00B608D2" w:rsidRDefault="00B608D2" w:rsidP="00297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8D2" w:rsidRDefault="00B608D2" w:rsidP="0029717A">
      <w:r>
        <w:separator/>
      </w:r>
    </w:p>
  </w:footnote>
  <w:footnote w:type="continuationSeparator" w:id="0">
    <w:p w:rsidR="00B608D2" w:rsidRDefault="00B608D2" w:rsidP="002971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79B" w:rsidRPr="004E1CCD" w:rsidRDefault="0008479B" w:rsidP="0008479B">
    <w:pPr>
      <w:pStyle w:val="Header"/>
      <w:jc w:val="right"/>
    </w:pPr>
    <w:r w:rsidRPr="004E1CCD">
      <w:t>Instructor Resource</w:t>
    </w:r>
  </w:p>
  <w:p w:rsidR="0008479B" w:rsidRPr="004E1CCD" w:rsidRDefault="0008479B" w:rsidP="0008479B">
    <w:pPr>
      <w:pStyle w:val="Header"/>
      <w:jc w:val="right"/>
    </w:pPr>
    <w:r w:rsidRPr="004E1CCD">
      <w:t xml:space="preserve">Devlin, </w:t>
    </w:r>
    <w:r w:rsidRPr="004E1CCD">
      <w:rPr>
        <w:i/>
      </w:rPr>
      <w:t xml:space="preserve">The Research Experience, </w:t>
    </w:r>
    <w:r w:rsidRPr="005C79A1">
      <w:rPr>
        <w:i/>
      </w:rPr>
      <w:t>1e</w:t>
    </w:r>
  </w:p>
  <w:p w:rsidR="0008479B" w:rsidRPr="004E1CCD" w:rsidRDefault="0008479B" w:rsidP="0008479B">
    <w:pPr>
      <w:pStyle w:val="Header"/>
      <w:jc w:val="right"/>
      <w:rPr>
        <w:rFonts w:cstheme="minorBidi"/>
      </w:rPr>
    </w:pPr>
    <w:r w:rsidRPr="004E1CCD">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DC223DD"/>
    <w:multiLevelType w:val="hybridMultilevel"/>
    <w:tmpl w:val="3580E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5"/>
  </w:num>
  <w:num w:numId="3">
    <w:abstractNumId w:val="12"/>
  </w:num>
  <w:num w:numId="4">
    <w:abstractNumId w:val="8"/>
  </w:num>
  <w:num w:numId="5">
    <w:abstractNumId w:val="6"/>
  </w:num>
  <w:num w:numId="6">
    <w:abstractNumId w:val="7"/>
  </w:num>
  <w:num w:numId="7">
    <w:abstractNumId w:val="4"/>
  </w:num>
  <w:num w:numId="8">
    <w:abstractNumId w:val="2"/>
  </w:num>
  <w:num w:numId="9">
    <w:abstractNumId w:val="1"/>
  </w:num>
  <w:num w:numId="10">
    <w:abstractNumId w:val="0"/>
  </w:num>
  <w:num w:numId="11">
    <w:abstractNumId w:val="3"/>
  </w:num>
  <w:num w:numId="12">
    <w:abstractNumId w:val="10"/>
  </w:num>
  <w:num w:numId="13">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K040">
    <w15:presenceInfo w15:providerId="None" w15:userId="CHK0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attachedTemplate r:id="rId1"/>
  <w:linkStyles/>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7A"/>
    <w:rsid w:val="000215E2"/>
    <w:rsid w:val="00036574"/>
    <w:rsid w:val="00046C08"/>
    <w:rsid w:val="0008479B"/>
    <w:rsid w:val="000A1A15"/>
    <w:rsid w:val="000C020F"/>
    <w:rsid w:val="001034AD"/>
    <w:rsid w:val="001173BD"/>
    <w:rsid w:val="00122320"/>
    <w:rsid w:val="001430D2"/>
    <w:rsid w:val="001439BE"/>
    <w:rsid w:val="00152FF3"/>
    <w:rsid w:val="00167DE6"/>
    <w:rsid w:val="001A5799"/>
    <w:rsid w:val="001B33E9"/>
    <w:rsid w:val="0029717A"/>
    <w:rsid w:val="002E574A"/>
    <w:rsid w:val="0031277B"/>
    <w:rsid w:val="00367497"/>
    <w:rsid w:val="00400DC6"/>
    <w:rsid w:val="0046259B"/>
    <w:rsid w:val="00477E6D"/>
    <w:rsid w:val="004C1D90"/>
    <w:rsid w:val="004D0C15"/>
    <w:rsid w:val="005A2426"/>
    <w:rsid w:val="005E0068"/>
    <w:rsid w:val="005E3FB5"/>
    <w:rsid w:val="0067151B"/>
    <w:rsid w:val="006A2DF1"/>
    <w:rsid w:val="00755E8A"/>
    <w:rsid w:val="007F7F11"/>
    <w:rsid w:val="00813444"/>
    <w:rsid w:val="00854991"/>
    <w:rsid w:val="009076E4"/>
    <w:rsid w:val="00916016"/>
    <w:rsid w:val="00981DB4"/>
    <w:rsid w:val="00991B07"/>
    <w:rsid w:val="009B5BE9"/>
    <w:rsid w:val="00A55D87"/>
    <w:rsid w:val="00AF76F2"/>
    <w:rsid w:val="00B35DA3"/>
    <w:rsid w:val="00B575DC"/>
    <w:rsid w:val="00B608D2"/>
    <w:rsid w:val="00CA2A4D"/>
    <w:rsid w:val="00CA704F"/>
    <w:rsid w:val="00D42BAF"/>
    <w:rsid w:val="00D57DE2"/>
    <w:rsid w:val="00DB2278"/>
    <w:rsid w:val="00DC09A6"/>
    <w:rsid w:val="00DD07AB"/>
    <w:rsid w:val="00DD30ED"/>
    <w:rsid w:val="00E23048"/>
    <w:rsid w:val="00E451ED"/>
    <w:rsid w:val="00E829E7"/>
    <w:rsid w:val="00EC2F5D"/>
    <w:rsid w:val="00EE21E6"/>
    <w:rsid w:val="00F13783"/>
    <w:rsid w:val="00F204C8"/>
    <w:rsid w:val="00F802CF"/>
    <w:rsid w:val="00F96052"/>
    <w:rsid w:val="00FC38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79B"/>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8479B"/>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08479B"/>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08479B"/>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8479B"/>
    <w:pPr>
      <w:tabs>
        <w:tab w:val="center" w:pos="4320"/>
        <w:tab w:val="right" w:pos="8640"/>
      </w:tabs>
    </w:pPr>
  </w:style>
  <w:style w:type="character" w:customStyle="1" w:styleId="HeaderChar">
    <w:name w:val="Header Char"/>
    <w:basedOn w:val="DefaultParagraphFont"/>
    <w:link w:val="Header"/>
    <w:rsid w:val="0029717A"/>
    <w:rPr>
      <w:rFonts w:ascii="Times New Roman" w:eastAsia="Times New Roman" w:hAnsi="Times New Roman" w:cs="Times New Roman"/>
      <w:sz w:val="24"/>
      <w:szCs w:val="24"/>
    </w:rPr>
  </w:style>
  <w:style w:type="paragraph" w:styleId="Footer">
    <w:name w:val="footer"/>
    <w:basedOn w:val="Normal"/>
    <w:link w:val="FooterChar"/>
    <w:rsid w:val="0008479B"/>
    <w:pPr>
      <w:tabs>
        <w:tab w:val="center" w:pos="4680"/>
        <w:tab w:val="right" w:pos="9360"/>
      </w:tabs>
    </w:pPr>
  </w:style>
  <w:style w:type="character" w:customStyle="1" w:styleId="FooterChar">
    <w:name w:val="Footer Char"/>
    <w:basedOn w:val="DefaultParagraphFont"/>
    <w:link w:val="Footer"/>
    <w:rsid w:val="0008479B"/>
    <w:rPr>
      <w:rFonts w:ascii="Times New Roman" w:eastAsia="Times New Roman" w:hAnsi="Times New Roman" w:cs="Times New Roman"/>
      <w:sz w:val="24"/>
      <w:szCs w:val="24"/>
    </w:rPr>
  </w:style>
  <w:style w:type="paragraph" w:styleId="ListParagraph">
    <w:name w:val="List Paragraph"/>
    <w:basedOn w:val="Normal"/>
    <w:uiPriority w:val="34"/>
    <w:qFormat/>
    <w:rsid w:val="0008479B"/>
    <w:rPr>
      <w:rFonts w:eastAsia="Calibri"/>
      <w:szCs w:val="22"/>
    </w:rPr>
  </w:style>
  <w:style w:type="character" w:customStyle="1" w:styleId="Heading1Char">
    <w:name w:val="Heading 1 Char"/>
    <w:basedOn w:val="DefaultParagraphFont"/>
    <w:link w:val="Heading1"/>
    <w:rsid w:val="0008479B"/>
    <w:rPr>
      <w:rFonts w:ascii="Times New Roman" w:eastAsiaTheme="majorEastAsia" w:hAnsi="Times New Roman" w:cstheme="majorBidi"/>
      <w:b/>
      <w:bCs/>
      <w:color w:val="2E74B5" w:themeColor="accent1" w:themeShade="BF"/>
      <w:sz w:val="28"/>
      <w:szCs w:val="28"/>
    </w:rPr>
  </w:style>
  <w:style w:type="character" w:customStyle="1" w:styleId="Heading2Char">
    <w:name w:val="Heading 2 Char"/>
    <w:link w:val="Heading2"/>
    <w:rsid w:val="0008479B"/>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08479B"/>
    <w:rPr>
      <w:rFonts w:ascii="Times New Roman" w:eastAsiaTheme="majorEastAsia" w:hAnsi="Times New Roman" w:cstheme="majorBidi"/>
      <w:color w:val="1F4E79" w:themeColor="accent1" w:themeShade="80"/>
      <w:sz w:val="24"/>
      <w:szCs w:val="24"/>
    </w:rPr>
  </w:style>
  <w:style w:type="character" w:styleId="PageNumber">
    <w:name w:val="page number"/>
    <w:basedOn w:val="DefaultParagraphFont"/>
    <w:rsid w:val="0008479B"/>
  </w:style>
  <w:style w:type="character" w:styleId="Hyperlink">
    <w:name w:val="Hyperlink"/>
    <w:uiPriority w:val="99"/>
    <w:unhideWhenUsed/>
    <w:rsid w:val="0008479B"/>
    <w:rPr>
      <w:color w:val="0000FF"/>
      <w:u w:val="single"/>
    </w:rPr>
  </w:style>
  <w:style w:type="character" w:customStyle="1" w:styleId="apple-converted-space">
    <w:name w:val="apple-converted-space"/>
    <w:basedOn w:val="DefaultParagraphFont"/>
    <w:rsid w:val="0008479B"/>
  </w:style>
  <w:style w:type="paragraph" w:customStyle="1" w:styleId="NumberedList">
    <w:name w:val="Numbered List"/>
    <w:basedOn w:val="Normal"/>
    <w:uiPriority w:val="99"/>
    <w:qFormat/>
    <w:rsid w:val="0008479B"/>
    <w:pPr>
      <w:numPr>
        <w:numId w:val="12"/>
      </w:numPr>
      <w:spacing w:before="120"/>
    </w:pPr>
    <w:rPr>
      <w:rFonts w:eastAsia="Calibri"/>
      <w:szCs w:val="22"/>
    </w:rPr>
  </w:style>
  <w:style w:type="paragraph" w:customStyle="1" w:styleId="ReferenceText">
    <w:name w:val="Reference Text"/>
    <w:basedOn w:val="Normal"/>
    <w:uiPriority w:val="99"/>
    <w:qFormat/>
    <w:rsid w:val="0008479B"/>
    <w:pPr>
      <w:spacing w:before="120"/>
      <w:ind w:left="720" w:hanging="720"/>
    </w:pPr>
    <w:rPr>
      <w:rFonts w:eastAsiaTheme="minorHAnsi" w:cstheme="minorBidi"/>
      <w:szCs w:val="22"/>
    </w:rPr>
  </w:style>
  <w:style w:type="paragraph" w:styleId="Title">
    <w:name w:val="Title"/>
    <w:basedOn w:val="Normal"/>
    <w:next w:val="Normal"/>
    <w:link w:val="TitleChar"/>
    <w:qFormat/>
    <w:rsid w:val="0008479B"/>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08479B"/>
    <w:rPr>
      <w:rFonts w:ascii="Times New Roman" w:eastAsiaTheme="majorEastAsia" w:hAnsi="Times New Roman" w:cstheme="majorBidi"/>
      <w:color w:val="1F4E79" w:themeColor="accent1" w:themeShade="80"/>
      <w:spacing w:val="5"/>
      <w:kern w:val="28"/>
      <w:sz w:val="52"/>
      <w:szCs w:val="52"/>
    </w:rPr>
  </w:style>
  <w:style w:type="paragraph" w:styleId="BalloonText">
    <w:name w:val="Balloon Text"/>
    <w:basedOn w:val="Normal"/>
    <w:link w:val="BalloonTextChar"/>
    <w:rsid w:val="0008479B"/>
    <w:rPr>
      <w:rFonts w:ascii="Tahoma" w:hAnsi="Tahoma" w:cs="Tahoma"/>
      <w:sz w:val="16"/>
      <w:szCs w:val="16"/>
    </w:rPr>
  </w:style>
  <w:style w:type="character" w:customStyle="1" w:styleId="BalloonTextChar">
    <w:name w:val="Balloon Text Char"/>
    <w:basedOn w:val="DefaultParagraphFont"/>
    <w:link w:val="BalloonText"/>
    <w:rsid w:val="0008479B"/>
    <w:rPr>
      <w:rFonts w:ascii="Tahoma" w:eastAsia="Times New Roman" w:hAnsi="Tahoma" w:cs="Tahoma"/>
      <w:sz w:val="16"/>
      <w:szCs w:val="16"/>
    </w:rPr>
  </w:style>
  <w:style w:type="paragraph" w:customStyle="1" w:styleId="BulletedList">
    <w:name w:val="Bulleted List"/>
    <w:basedOn w:val="Normal"/>
    <w:qFormat/>
    <w:rsid w:val="0008479B"/>
    <w:pPr>
      <w:numPr>
        <w:numId w:val="1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79B"/>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8479B"/>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08479B"/>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08479B"/>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8479B"/>
    <w:pPr>
      <w:tabs>
        <w:tab w:val="center" w:pos="4320"/>
        <w:tab w:val="right" w:pos="8640"/>
      </w:tabs>
    </w:pPr>
  </w:style>
  <w:style w:type="character" w:customStyle="1" w:styleId="HeaderChar">
    <w:name w:val="Header Char"/>
    <w:basedOn w:val="DefaultParagraphFont"/>
    <w:link w:val="Header"/>
    <w:rsid w:val="0029717A"/>
    <w:rPr>
      <w:rFonts w:ascii="Times New Roman" w:eastAsia="Times New Roman" w:hAnsi="Times New Roman" w:cs="Times New Roman"/>
      <w:sz w:val="24"/>
      <w:szCs w:val="24"/>
    </w:rPr>
  </w:style>
  <w:style w:type="paragraph" w:styleId="Footer">
    <w:name w:val="footer"/>
    <w:basedOn w:val="Normal"/>
    <w:link w:val="FooterChar"/>
    <w:rsid w:val="0008479B"/>
    <w:pPr>
      <w:tabs>
        <w:tab w:val="center" w:pos="4680"/>
        <w:tab w:val="right" w:pos="9360"/>
      </w:tabs>
    </w:pPr>
  </w:style>
  <w:style w:type="character" w:customStyle="1" w:styleId="FooterChar">
    <w:name w:val="Footer Char"/>
    <w:basedOn w:val="DefaultParagraphFont"/>
    <w:link w:val="Footer"/>
    <w:rsid w:val="0008479B"/>
    <w:rPr>
      <w:rFonts w:ascii="Times New Roman" w:eastAsia="Times New Roman" w:hAnsi="Times New Roman" w:cs="Times New Roman"/>
      <w:sz w:val="24"/>
      <w:szCs w:val="24"/>
    </w:rPr>
  </w:style>
  <w:style w:type="paragraph" w:styleId="ListParagraph">
    <w:name w:val="List Paragraph"/>
    <w:basedOn w:val="Normal"/>
    <w:uiPriority w:val="34"/>
    <w:qFormat/>
    <w:rsid w:val="0008479B"/>
    <w:rPr>
      <w:rFonts w:eastAsia="Calibri"/>
      <w:szCs w:val="22"/>
    </w:rPr>
  </w:style>
  <w:style w:type="character" w:customStyle="1" w:styleId="Heading1Char">
    <w:name w:val="Heading 1 Char"/>
    <w:basedOn w:val="DefaultParagraphFont"/>
    <w:link w:val="Heading1"/>
    <w:rsid w:val="0008479B"/>
    <w:rPr>
      <w:rFonts w:ascii="Times New Roman" w:eastAsiaTheme="majorEastAsia" w:hAnsi="Times New Roman" w:cstheme="majorBidi"/>
      <w:b/>
      <w:bCs/>
      <w:color w:val="2E74B5" w:themeColor="accent1" w:themeShade="BF"/>
      <w:sz w:val="28"/>
      <w:szCs w:val="28"/>
    </w:rPr>
  </w:style>
  <w:style w:type="character" w:customStyle="1" w:styleId="Heading2Char">
    <w:name w:val="Heading 2 Char"/>
    <w:link w:val="Heading2"/>
    <w:rsid w:val="0008479B"/>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08479B"/>
    <w:rPr>
      <w:rFonts w:ascii="Times New Roman" w:eastAsiaTheme="majorEastAsia" w:hAnsi="Times New Roman" w:cstheme="majorBidi"/>
      <w:color w:val="1F4E79" w:themeColor="accent1" w:themeShade="80"/>
      <w:sz w:val="24"/>
      <w:szCs w:val="24"/>
    </w:rPr>
  </w:style>
  <w:style w:type="character" w:styleId="PageNumber">
    <w:name w:val="page number"/>
    <w:basedOn w:val="DefaultParagraphFont"/>
    <w:rsid w:val="0008479B"/>
  </w:style>
  <w:style w:type="character" w:styleId="Hyperlink">
    <w:name w:val="Hyperlink"/>
    <w:uiPriority w:val="99"/>
    <w:unhideWhenUsed/>
    <w:rsid w:val="0008479B"/>
    <w:rPr>
      <w:color w:val="0000FF"/>
      <w:u w:val="single"/>
    </w:rPr>
  </w:style>
  <w:style w:type="character" w:customStyle="1" w:styleId="apple-converted-space">
    <w:name w:val="apple-converted-space"/>
    <w:basedOn w:val="DefaultParagraphFont"/>
    <w:rsid w:val="0008479B"/>
  </w:style>
  <w:style w:type="paragraph" w:customStyle="1" w:styleId="NumberedList">
    <w:name w:val="Numbered List"/>
    <w:basedOn w:val="Normal"/>
    <w:uiPriority w:val="99"/>
    <w:qFormat/>
    <w:rsid w:val="0008479B"/>
    <w:pPr>
      <w:numPr>
        <w:numId w:val="12"/>
      </w:numPr>
      <w:spacing w:before="120"/>
    </w:pPr>
    <w:rPr>
      <w:rFonts w:eastAsia="Calibri"/>
      <w:szCs w:val="22"/>
    </w:rPr>
  </w:style>
  <w:style w:type="paragraph" w:customStyle="1" w:styleId="ReferenceText">
    <w:name w:val="Reference Text"/>
    <w:basedOn w:val="Normal"/>
    <w:uiPriority w:val="99"/>
    <w:qFormat/>
    <w:rsid w:val="0008479B"/>
    <w:pPr>
      <w:spacing w:before="120"/>
      <w:ind w:left="720" w:hanging="720"/>
    </w:pPr>
    <w:rPr>
      <w:rFonts w:eastAsiaTheme="minorHAnsi" w:cstheme="minorBidi"/>
      <w:szCs w:val="22"/>
    </w:rPr>
  </w:style>
  <w:style w:type="paragraph" w:styleId="Title">
    <w:name w:val="Title"/>
    <w:basedOn w:val="Normal"/>
    <w:next w:val="Normal"/>
    <w:link w:val="TitleChar"/>
    <w:qFormat/>
    <w:rsid w:val="0008479B"/>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08479B"/>
    <w:rPr>
      <w:rFonts w:ascii="Times New Roman" w:eastAsiaTheme="majorEastAsia" w:hAnsi="Times New Roman" w:cstheme="majorBidi"/>
      <w:color w:val="1F4E79" w:themeColor="accent1" w:themeShade="80"/>
      <w:spacing w:val="5"/>
      <w:kern w:val="28"/>
      <w:sz w:val="52"/>
      <w:szCs w:val="52"/>
    </w:rPr>
  </w:style>
  <w:style w:type="paragraph" w:styleId="BalloonText">
    <w:name w:val="Balloon Text"/>
    <w:basedOn w:val="Normal"/>
    <w:link w:val="BalloonTextChar"/>
    <w:rsid w:val="0008479B"/>
    <w:rPr>
      <w:rFonts w:ascii="Tahoma" w:hAnsi="Tahoma" w:cs="Tahoma"/>
      <w:sz w:val="16"/>
      <w:szCs w:val="16"/>
    </w:rPr>
  </w:style>
  <w:style w:type="character" w:customStyle="1" w:styleId="BalloonTextChar">
    <w:name w:val="Balloon Text Char"/>
    <w:basedOn w:val="DefaultParagraphFont"/>
    <w:link w:val="BalloonText"/>
    <w:rsid w:val="0008479B"/>
    <w:rPr>
      <w:rFonts w:ascii="Tahoma" w:eastAsia="Times New Roman" w:hAnsi="Tahoma" w:cs="Tahoma"/>
      <w:sz w:val="16"/>
      <w:szCs w:val="16"/>
    </w:rPr>
  </w:style>
  <w:style w:type="paragraph" w:customStyle="1" w:styleId="BulletedList">
    <w:name w:val="Bulleted List"/>
    <w:basedOn w:val="Normal"/>
    <w:qFormat/>
    <w:rsid w:val="0008479B"/>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College Word template</Template>
  <TotalTime>0</TotalTime>
  <Pages>1</Pages>
  <Words>155</Words>
  <Characters>888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Douglas Cooper</dc:creator>
  <cp:lastModifiedBy>SageUser</cp:lastModifiedBy>
  <cp:revision>2</cp:revision>
  <dcterms:created xsi:type="dcterms:W3CDTF">2017-03-08T20:00:00Z</dcterms:created>
  <dcterms:modified xsi:type="dcterms:W3CDTF">2017-03-08T20:00:00Z</dcterms:modified>
</cp:coreProperties>
</file>