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7A" w:rsidRPr="0029717A" w:rsidRDefault="0029717A" w:rsidP="001539BA">
      <w:pPr>
        <w:pStyle w:val="Title"/>
      </w:pPr>
      <w:r w:rsidRPr="0029717A">
        <w:t xml:space="preserve">Chapter </w:t>
      </w:r>
      <w:r w:rsidR="001034AD">
        <w:t>7</w:t>
      </w:r>
      <w:r w:rsidRPr="0029717A">
        <w:t xml:space="preserve">: </w:t>
      </w:r>
      <w:r w:rsidR="001034AD">
        <w:t>Experimental Approaches: Between Subjects Designs</w:t>
      </w:r>
    </w:p>
    <w:p w:rsidR="0029717A" w:rsidRDefault="0029717A" w:rsidP="001539BA">
      <w:pPr>
        <w:pStyle w:val="Heading1"/>
      </w:pPr>
      <w:r w:rsidRPr="0029717A">
        <w:t>Discussion Questions</w:t>
      </w:r>
    </w:p>
    <w:p w:rsidR="00813444" w:rsidRDefault="008019D2" w:rsidP="001539BA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</w:r>
      <w:r w:rsidR="004C1D90">
        <w:rPr>
          <w:szCs w:val="24"/>
        </w:rPr>
        <w:t>Describe the different terms we have for independent variables and the conditions of the independent variable. Why do we have a variety of terms? In what research situations, would some terms be more appropriate than others?</w:t>
      </w:r>
    </w:p>
    <w:p w:rsidR="004C1D90" w:rsidRDefault="008019D2" w:rsidP="001539BA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67151B">
        <w:rPr>
          <w:szCs w:val="24"/>
        </w:rPr>
        <w:t>Discuss the similarities and differences between a randomized group and matched group design. In what situations would each one be more appropriate?</w:t>
      </w:r>
    </w:p>
    <w:p w:rsidR="001439BE" w:rsidRDefault="008019D2" w:rsidP="001539BA">
      <w:pPr>
        <w:pStyle w:val="ListParagraph"/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="001439BE">
        <w:rPr>
          <w:szCs w:val="24"/>
        </w:rPr>
        <w:t>Discuss error variance and how it can affect the ability to reject the null hypothesis. Discuss the ways in which researchers try to minimize error variance.</w:t>
      </w:r>
    </w:p>
    <w:p w:rsidR="000215E2" w:rsidRPr="0029717A" w:rsidRDefault="008019D2" w:rsidP="001539BA">
      <w:pPr>
        <w:pStyle w:val="ListParagraph"/>
        <w:spacing w:line="360" w:lineRule="auto"/>
        <w:ind w:left="720" w:hanging="360"/>
        <w:jc w:val="both"/>
        <w:rPr>
          <w:szCs w:val="24"/>
        </w:rPr>
      </w:pPr>
      <w:bookmarkStart w:id="0" w:name="_GoBack"/>
      <w:r w:rsidRPr="0029717A">
        <w:rPr>
          <w:szCs w:val="24"/>
        </w:rPr>
        <w:t>4.</w:t>
      </w:r>
      <w:r w:rsidRPr="0029717A">
        <w:rPr>
          <w:szCs w:val="24"/>
        </w:rPr>
        <w:tab/>
      </w:r>
      <w:r w:rsidR="000215E2">
        <w:rPr>
          <w:szCs w:val="24"/>
        </w:rPr>
        <w:t>Discuss the differences between an ANOVA and a MANOVA. In what situations would each be appropriate?</w:t>
      </w:r>
      <w:bookmarkEnd w:id="0"/>
    </w:p>
    <w:sectPr w:rsidR="000215E2" w:rsidRPr="0029717A" w:rsidSect="001539BA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CB" w:rsidRDefault="001D20CB" w:rsidP="0029717A">
      <w:r>
        <w:separator/>
      </w:r>
    </w:p>
  </w:endnote>
  <w:endnote w:type="continuationSeparator" w:id="0">
    <w:p w:rsidR="001D20CB" w:rsidRDefault="001D20CB" w:rsidP="0029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CB" w:rsidRDefault="001D20CB" w:rsidP="0029717A">
      <w:r>
        <w:separator/>
      </w:r>
    </w:p>
  </w:footnote>
  <w:footnote w:type="continuationSeparator" w:id="0">
    <w:p w:rsidR="001D20CB" w:rsidRDefault="001D20CB" w:rsidP="00297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9D2" w:rsidRPr="004E1CCD" w:rsidRDefault="008019D2" w:rsidP="008019D2">
    <w:pPr>
      <w:pStyle w:val="Header"/>
      <w:jc w:val="right"/>
    </w:pPr>
    <w:r w:rsidRPr="004E1CCD">
      <w:t>Instructor Resource</w:t>
    </w:r>
  </w:p>
  <w:p w:rsidR="008019D2" w:rsidRPr="004E1CCD" w:rsidRDefault="008019D2" w:rsidP="008019D2">
    <w:pPr>
      <w:pStyle w:val="Header"/>
      <w:jc w:val="right"/>
    </w:pPr>
    <w:r w:rsidRPr="004E1CCD">
      <w:t xml:space="preserve">Devlin, </w:t>
    </w:r>
    <w:r w:rsidRPr="004E1CCD">
      <w:rPr>
        <w:i/>
      </w:rPr>
      <w:t xml:space="preserve">The Research Experience, </w:t>
    </w:r>
    <w:r w:rsidRPr="005C79A1">
      <w:rPr>
        <w:i/>
      </w:rPr>
      <w:t>1e</w:t>
    </w:r>
  </w:p>
  <w:p w:rsidR="0029717A" w:rsidRPr="008019D2" w:rsidRDefault="008019D2" w:rsidP="001539BA">
    <w:pPr>
      <w:pStyle w:val="Header"/>
      <w:jc w:val="right"/>
      <w:rPr>
        <w:rFonts w:cstheme="minorBidi"/>
      </w:rPr>
    </w:pPr>
    <w:r w:rsidRPr="004E1CCD"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223DD"/>
    <w:multiLevelType w:val="hybridMultilevel"/>
    <w:tmpl w:val="3580E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K040">
    <w15:presenceInfo w15:providerId="None" w15:userId="CHK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7A"/>
    <w:rsid w:val="00000CEC"/>
    <w:rsid w:val="000215E2"/>
    <w:rsid w:val="000C020F"/>
    <w:rsid w:val="001034AD"/>
    <w:rsid w:val="001173BD"/>
    <w:rsid w:val="00122320"/>
    <w:rsid w:val="001430D2"/>
    <w:rsid w:val="001439BE"/>
    <w:rsid w:val="00152FF3"/>
    <w:rsid w:val="001539BA"/>
    <w:rsid w:val="001B33E9"/>
    <w:rsid w:val="001D20CB"/>
    <w:rsid w:val="0029717A"/>
    <w:rsid w:val="002E574A"/>
    <w:rsid w:val="0031277B"/>
    <w:rsid w:val="003636AD"/>
    <w:rsid w:val="0046259B"/>
    <w:rsid w:val="00477E6D"/>
    <w:rsid w:val="004C1D90"/>
    <w:rsid w:val="005E0068"/>
    <w:rsid w:val="005E3FB5"/>
    <w:rsid w:val="005F41C3"/>
    <w:rsid w:val="0067151B"/>
    <w:rsid w:val="006A2DF1"/>
    <w:rsid w:val="00755E8A"/>
    <w:rsid w:val="007F7F11"/>
    <w:rsid w:val="008019D2"/>
    <w:rsid w:val="00813444"/>
    <w:rsid w:val="00854991"/>
    <w:rsid w:val="00916016"/>
    <w:rsid w:val="009362C5"/>
    <w:rsid w:val="00981DB4"/>
    <w:rsid w:val="009E5938"/>
    <w:rsid w:val="00A55D87"/>
    <w:rsid w:val="00AF76F2"/>
    <w:rsid w:val="00BF7DC0"/>
    <w:rsid w:val="00CA704F"/>
    <w:rsid w:val="00D42BAF"/>
    <w:rsid w:val="00DB2278"/>
    <w:rsid w:val="00DC09A6"/>
    <w:rsid w:val="00DD30ED"/>
    <w:rsid w:val="00E451ED"/>
    <w:rsid w:val="00E829E7"/>
    <w:rsid w:val="00EC2F5D"/>
    <w:rsid w:val="00F13783"/>
    <w:rsid w:val="00F802CF"/>
    <w:rsid w:val="00FC380A"/>
    <w:rsid w:val="00FE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38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5938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E5938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938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5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E59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E593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5938"/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9E5938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9E5938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5938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9E5938"/>
  </w:style>
  <w:style w:type="character" w:styleId="Hyperlink">
    <w:name w:val="Hyperlink"/>
    <w:uiPriority w:val="99"/>
    <w:unhideWhenUsed/>
    <w:rsid w:val="009E593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E5938"/>
  </w:style>
  <w:style w:type="paragraph" w:customStyle="1" w:styleId="NumberedList">
    <w:name w:val="Numbered List"/>
    <w:basedOn w:val="Normal"/>
    <w:uiPriority w:val="99"/>
    <w:qFormat/>
    <w:rsid w:val="009E5938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E5938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9E5938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E5938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rsid w:val="009E5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938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9E5938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38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5938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E5938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938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5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71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E59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E593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5938"/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9E5938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9E5938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5938"/>
    <w:rPr>
      <w:rFonts w:ascii="Times New Roman" w:eastAsiaTheme="majorEastAsia" w:hAnsi="Times New Roman" w:cstheme="majorBidi"/>
      <w:color w:val="1F4E79" w:themeColor="accent1" w:themeShade="80"/>
      <w:sz w:val="24"/>
      <w:szCs w:val="24"/>
    </w:rPr>
  </w:style>
  <w:style w:type="character" w:styleId="PageNumber">
    <w:name w:val="page number"/>
    <w:basedOn w:val="DefaultParagraphFont"/>
    <w:rsid w:val="009E5938"/>
  </w:style>
  <w:style w:type="character" w:styleId="Hyperlink">
    <w:name w:val="Hyperlink"/>
    <w:uiPriority w:val="99"/>
    <w:unhideWhenUsed/>
    <w:rsid w:val="009E593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E5938"/>
  </w:style>
  <w:style w:type="paragraph" w:customStyle="1" w:styleId="NumberedList">
    <w:name w:val="Numbered List"/>
    <w:basedOn w:val="Normal"/>
    <w:uiPriority w:val="99"/>
    <w:qFormat/>
    <w:rsid w:val="009E5938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E5938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9E5938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E5938"/>
    <w:rPr>
      <w:rFonts w:ascii="Times New Roman" w:eastAsiaTheme="majorEastAsia" w:hAnsi="Times New Roman" w:cstheme="majorBidi"/>
      <w:color w:val="1F4E79" w:themeColor="accent1" w:themeShade="8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rsid w:val="009E5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938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9E5938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Cooper</dc:creator>
  <cp:lastModifiedBy>SageUser</cp:lastModifiedBy>
  <cp:revision>2</cp:revision>
  <dcterms:created xsi:type="dcterms:W3CDTF">2017-03-08T19:59:00Z</dcterms:created>
  <dcterms:modified xsi:type="dcterms:W3CDTF">2017-03-08T19:59:00Z</dcterms:modified>
</cp:coreProperties>
</file>