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D183F" w:rsidRDefault="0029717A" w:rsidP="006A70EC">
      <w:pPr>
        <w:pStyle w:val="Title"/>
      </w:pPr>
      <w:r w:rsidRPr="0029717A">
        <w:t xml:space="preserve">Chapter </w:t>
      </w:r>
      <w:r w:rsidR="00122320">
        <w:t>6</w:t>
      </w:r>
      <w:r w:rsidRPr="0029717A">
        <w:t xml:space="preserve">: </w:t>
      </w:r>
      <w:r w:rsidR="00122320">
        <w:t>Correlational and Qualitative Research</w:t>
      </w:r>
    </w:p>
    <w:p w:rsidR="002D183F" w:rsidRDefault="0029717A" w:rsidP="006A70EC">
      <w:pPr>
        <w:pStyle w:val="Heading1"/>
      </w:pPr>
      <w:r w:rsidRPr="0029717A">
        <w:t>Discussion Questions</w:t>
      </w:r>
    </w:p>
    <w:p w:rsidR="002D183F" w:rsidRDefault="004E1CCD" w:rsidP="006A70EC">
      <w:pPr>
        <w:pStyle w:val="ListParagraph"/>
        <w:spacing w:line="360" w:lineRule="auto"/>
        <w:ind w:left="720" w:hanging="360"/>
        <w:jc w:val="both"/>
        <w:rPr>
          <w:szCs w:val="24"/>
        </w:rPr>
      </w:pPr>
      <w:r w:rsidRPr="004E1CCD">
        <w:rPr>
          <w:szCs w:val="24"/>
        </w:rPr>
        <w:t>1.</w:t>
      </w:r>
      <w:r w:rsidRPr="004E1CCD">
        <w:rPr>
          <w:szCs w:val="24"/>
        </w:rPr>
        <w:tab/>
      </w:r>
      <w:r w:rsidR="00EC2F5D">
        <w:rPr>
          <w:szCs w:val="24"/>
        </w:rPr>
        <w:t>Discuss the two drawbacks of correlational research. How do these drawbacks affect your ability to make cause-and-effect statements about your variables?</w:t>
      </w:r>
    </w:p>
    <w:p w:rsidR="002D183F" w:rsidRDefault="004E1CCD" w:rsidP="006A70EC">
      <w:pPr>
        <w:pStyle w:val="ListParagraph"/>
        <w:spacing w:line="360" w:lineRule="auto"/>
        <w:ind w:left="720" w:hanging="360"/>
        <w:jc w:val="both"/>
        <w:rPr>
          <w:szCs w:val="24"/>
        </w:rPr>
      </w:pPr>
      <w:r w:rsidRPr="004E1CCD">
        <w:rPr>
          <w:szCs w:val="24"/>
        </w:rPr>
        <w:t>2.</w:t>
      </w:r>
      <w:r w:rsidRPr="004E1CCD">
        <w:rPr>
          <w:szCs w:val="24"/>
        </w:rPr>
        <w:tab/>
      </w:r>
      <w:r w:rsidR="001B33E9">
        <w:rPr>
          <w:szCs w:val="24"/>
        </w:rPr>
        <w:t>Discuss the differences in the types of statistical analyses that can be conducted with correlational and quasi-experimental designs. What are some examples of studies that use these type of statistical analyses?</w:t>
      </w:r>
    </w:p>
    <w:p w:rsidR="002D183F" w:rsidRDefault="004E1CCD" w:rsidP="006A70EC">
      <w:pPr>
        <w:pStyle w:val="ListParagraph"/>
        <w:spacing w:line="360" w:lineRule="auto"/>
        <w:ind w:left="720" w:hanging="360"/>
        <w:jc w:val="both"/>
        <w:rPr>
          <w:szCs w:val="24"/>
        </w:rPr>
      </w:pPr>
      <w:r w:rsidRPr="004E1CCD">
        <w:rPr>
          <w:szCs w:val="24"/>
        </w:rPr>
        <w:t>3.</w:t>
      </w:r>
      <w:r w:rsidRPr="004E1CCD">
        <w:rPr>
          <w:szCs w:val="24"/>
        </w:rPr>
        <w:tab/>
      </w:r>
      <w:r w:rsidR="00AF76F2">
        <w:rPr>
          <w:szCs w:val="24"/>
        </w:rPr>
        <w:t>Discuss the differences between quantitative and qualitative research. What insights can qualitative research offer that cannot be measured with quantitative methods? Discuss the complex relationship between psychology and qualitative methods and why psychology has been slow to embrace this type of research.</w:t>
      </w:r>
    </w:p>
    <w:p w:rsidR="002D183F" w:rsidRDefault="004E1CCD" w:rsidP="006A70EC">
      <w:pPr>
        <w:pStyle w:val="ListParagraph"/>
        <w:spacing w:line="360" w:lineRule="auto"/>
        <w:ind w:left="720" w:hanging="360"/>
        <w:jc w:val="both"/>
        <w:rPr>
          <w:szCs w:val="24"/>
        </w:rPr>
      </w:pPr>
      <w:r w:rsidRPr="004E1CCD">
        <w:rPr>
          <w:szCs w:val="24"/>
        </w:rPr>
        <w:t>4.</w:t>
      </w:r>
      <w:r w:rsidRPr="004E1CCD">
        <w:rPr>
          <w:szCs w:val="24"/>
        </w:rPr>
        <w:tab/>
      </w:r>
      <w:r w:rsidR="00F13783">
        <w:rPr>
          <w:szCs w:val="24"/>
        </w:rPr>
        <w:t>Discuss the differences between the hypothetico-deductive method of research (scientific method) and grounded theory. In what situations would each method work better?</w:t>
      </w:r>
    </w:p>
    <w:p w:rsidR="008D67AC" w:rsidRDefault="004E1CCD" w:rsidP="006A70EC">
      <w:pPr>
        <w:pStyle w:val="ListParagraph"/>
        <w:spacing w:line="360" w:lineRule="auto"/>
        <w:ind w:left="720" w:hanging="360"/>
        <w:jc w:val="both"/>
        <w:rPr>
          <w:szCs w:val="24"/>
        </w:rPr>
      </w:pPr>
      <w:r w:rsidRPr="004E1CCD">
        <w:rPr>
          <w:szCs w:val="24"/>
        </w:rPr>
        <w:t>5.</w:t>
      </w:r>
      <w:r w:rsidRPr="004E1CCD">
        <w:rPr>
          <w:szCs w:val="24"/>
        </w:rPr>
        <w:tab/>
      </w:r>
      <w:r w:rsidR="00813444">
        <w:rPr>
          <w:szCs w:val="24"/>
        </w:rPr>
        <w:t>Discuss why content analysis can be considered both a qualitative and quantitative method. In what research situations would a content analysis be advantageous?</w:t>
      </w:r>
      <w:bookmarkStart w:id="0" w:name="_GoBack"/>
      <w:bookmarkEnd w:id="0"/>
    </w:p>
    <w:sectPr w:rsidR="008D67AC" w:rsidSect="006A70EC">
      <w:headerReference w:type="default" r:id="rId8"/>
      <w:pgSz w:w="12240" w:h="15840"/>
      <w:pgMar w:top="1440" w:right="1440" w:bottom="1440" w:left="1440" w:header="1440" w:footer="144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67AC" w:rsidRDefault="008D67AC" w:rsidP="0029717A">
      <w:r>
        <w:separator/>
      </w:r>
    </w:p>
  </w:endnote>
  <w:endnote w:type="continuationSeparator" w:id="0">
    <w:p w:rsidR="008D67AC" w:rsidRDefault="008D67AC" w:rsidP="002971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67AC" w:rsidRDefault="008D67AC" w:rsidP="0029717A">
      <w:r>
        <w:separator/>
      </w:r>
    </w:p>
  </w:footnote>
  <w:footnote w:type="continuationSeparator" w:id="0">
    <w:p w:rsidR="008D67AC" w:rsidRDefault="008D67AC" w:rsidP="0029717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1CCD" w:rsidRPr="004E1CCD" w:rsidRDefault="004E1CCD" w:rsidP="004E1CCD">
    <w:pPr>
      <w:pStyle w:val="Header"/>
      <w:jc w:val="right"/>
    </w:pPr>
    <w:r w:rsidRPr="004E1CCD">
      <w:t>Instructor Resource</w:t>
    </w:r>
  </w:p>
  <w:p w:rsidR="004E1CCD" w:rsidRPr="004E1CCD" w:rsidRDefault="004E1CCD" w:rsidP="004E1CCD">
    <w:pPr>
      <w:pStyle w:val="Header"/>
      <w:jc w:val="right"/>
    </w:pPr>
    <w:r w:rsidRPr="004E1CCD">
      <w:t xml:space="preserve">Devlin, </w:t>
    </w:r>
    <w:r w:rsidRPr="004E1CCD">
      <w:rPr>
        <w:i/>
      </w:rPr>
      <w:t xml:space="preserve">The Research Experience, </w:t>
    </w:r>
    <w:r w:rsidR="00FE5BAD" w:rsidRPr="006A70EC">
      <w:rPr>
        <w:i/>
      </w:rPr>
      <w:t>1e</w:t>
    </w:r>
  </w:p>
  <w:p w:rsidR="004E1CCD" w:rsidRPr="004E1CCD" w:rsidRDefault="004E1CCD" w:rsidP="004E1CCD">
    <w:pPr>
      <w:pStyle w:val="Header"/>
      <w:jc w:val="right"/>
      <w:rPr>
        <w:rFonts w:cstheme="minorBidi"/>
      </w:rPr>
    </w:pPr>
    <w:r w:rsidRPr="004E1CCD">
      <w:t>SAGE Publishing, 2018</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893E7ED4"/>
    <w:lvl w:ilvl="0">
      <w:start w:val="1"/>
      <w:numFmt w:val="decimal"/>
      <w:lvlText w:val="%1."/>
      <w:lvlJc w:val="left"/>
      <w:pPr>
        <w:tabs>
          <w:tab w:val="num" w:pos="1800"/>
        </w:tabs>
        <w:ind w:left="1800" w:hanging="360"/>
      </w:pPr>
    </w:lvl>
  </w:abstractNum>
  <w:abstractNum w:abstractNumId="1">
    <w:nsid w:val="FFFFFF7D"/>
    <w:multiLevelType w:val="singleLevel"/>
    <w:tmpl w:val="36C24092"/>
    <w:lvl w:ilvl="0">
      <w:start w:val="1"/>
      <w:numFmt w:val="decimal"/>
      <w:lvlText w:val="%1."/>
      <w:lvlJc w:val="left"/>
      <w:pPr>
        <w:tabs>
          <w:tab w:val="num" w:pos="1440"/>
        </w:tabs>
        <w:ind w:left="1440" w:hanging="360"/>
      </w:pPr>
    </w:lvl>
  </w:abstractNum>
  <w:abstractNum w:abstractNumId="2">
    <w:nsid w:val="FFFFFF7E"/>
    <w:multiLevelType w:val="singleLevel"/>
    <w:tmpl w:val="C21E7572"/>
    <w:lvl w:ilvl="0">
      <w:start w:val="1"/>
      <w:numFmt w:val="decimal"/>
      <w:lvlText w:val="%1."/>
      <w:lvlJc w:val="left"/>
      <w:pPr>
        <w:tabs>
          <w:tab w:val="num" w:pos="1080"/>
        </w:tabs>
        <w:ind w:left="1080" w:hanging="360"/>
      </w:pPr>
    </w:lvl>
  </w:abstractNum>
  <w:abstractNum w:abstractNumId="3">
    <w:nsid w:val="FFFFFF7F"/>
    <w:multiLevelType w:val="singleLevel"/>
    <w:tmpl w:val="18CEFEFE"/>
    <w:lvl w:ilvl="0">
      <w:start w:val="1"/>
      <w:numFmt w:val="decimal"/>
      <w:lvlText w:val="%1."/>
      <w:lvlJc w:val="left"/>
      <w:pPr>
        <w:tabs>
          <w:tab w:val="num" w:pos="720"/>
        </w:tabs>
        <w:ind w:left="720" w:hanging="360"/>
      </w:pPr>
    </w:lvl>
  </w:abstractNum>
  <w:abstractNum w:abstractNumId="4">
    <w:nsid w:val="0B7B2867"/>
    <w:multiLevelType w:val="hybridMultilevel"/>
    <w:tmpl w:val="65D2BFF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0F711676"/>
    <w:multiLevelType w:val="hybridMultilevel"/>
    <w:tmpl w:val="CCBCDAEE"/>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3A91061F"/>
    <w:multiLevelType w:val="hybridMultilevel"/>
    <w:tmpl w:val="046C09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7D748B9"/>
    <w:multiLevelType w:val="hybridMultilevel"/>
    <w:tmpl w:val="2EC81C14"/>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5712095F"/>
    <w:multiLevelType w:val="hybridMultilevel"/>
    <w:tmpl w:val="BC5A38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DC223DD"/>
    <w:multiLevelType w:val="hybridMultilevel"/>
    <w:tmpl w:val="3580EB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6E05969"/>
    <w:multiLevelType w:val="hybridMultilevel"/>
    <w:tmpl w:val="99584C24"/>
    <w:lvl w:ilvl="0" w:tplc="07A6CAF6">
      <w:start w:val="1"/>
      <w:numFmt w:val="decimal"/>
      <w:pStyle w:val="Numb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FD76479"/>
    <w:multiLevelType w:val="hybridMultilevel"/>
    <w:tmpl w:val="92184EDA"/>
    <w:lvl w:ilvl="0" w:tplc="08843364">
      <w:start w:val="1"/>
      <w:numFmt w:val="bullet"/>
      <w:pStyle w:val="Bulleted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77A0193C"/>
    <w:multiLevelType w:val="hybridMultilevel"/>
    <w:tmpl w:val="E10ABB8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9"/>
  </w:num>
  <w:num w:numId="2">
    <w:abstractNumId w:val="5"/>
  </w:num>
  <w:num w:numId="3">
    <w:abstractNumId w:val="12"/>
  </w:num>
  <w:num w:numId="4">
    <w:abstractNumId w:val="8"/>
  </w:num>
  <w:num w:numId="5">
    <w:abstractNumId w:val="6"/>
  </w:num>
  <w:num w:numId="6">
    <w:abstractNumId w:val="7"/>
  </w:num>
  <w:num w:numId="7">
    <w:abstractNumId w:val="4"/>
  </w:num>
  <w:num w:numId="8">
    <w:abstractNumId w:val="2"/>
  </w:num>
  <w:num w:numId="9">
    <w:abstractNumId w:val="1"/>
  </w:num>
  <w:num w:numId="10">
    <w:abstractNumId w:val="0"/>
  </w:num>
  <w:num w:numId="11">
    <w:abstractNumId w:val="3"/>
  </w:num>
  <w:num w:numId="12">
    <w:abstractNumId w:val="10"/>
  </w:num>
  <w:num w:numId="13">
    <w:abstractNumId w:val="1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CHK040">
    <w15:presenceInfo w15:providerId="None" w15:userId="CHK04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attachedTemplate r:id="rId1"/>
  <w:linkStyles/>
  <w:defaultTabStop w:val="720"/>
  <w:characterSpacingControl w:val="doNotCompress"/>
  <w:footnotePr>
    <w:footnote w:id="-1"/>
    <w:footnote w:id="0"/>
  </w:footnotePr>
  <w:endnotePr>
    <w:endnote w:id="-1"/>
    <w:endnote w:id="0"/>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717A"/>
    <w:rsid w:val="00011241"/>
    <w:rsid w:val="000C020F"/>
    <w:rsid w:val="001173BD"/>
    <w:rsid w:val="00122320"/>
    <w:rsid w:val="001430D2"/>
    <w:rsid w:val="00152FF3"/>
    <w:rsid w:val="001B33E9"/>
    <w:rsid w:val="0029717A"/>
    <w:rsid w:val="002D183F"/>
    <w:rsid w:val="002E574A"/>
    <w:rsid w:val="0031277B"/>
    <w:rsid w:val="0046259B"/>
    <w:rsid w:val="00477E6D"/>
    <w:rsid w:val="004E1CCD"/>
    <w:rsid w:val="005E0068"/>
    <w:rsid w:val="005E3FB5"/>
    <w:rsid w:val="006A2DF1"/>
    <w:rsid w:val="006A70EC"/>
    <w:rsid w:val="006D758B"/>
    <w:rsid w:val="00755E8A"/>
    <w:rsid w:val="007E40DF"/>
    <w:rsid w:val="007F7F11"/>
    <w:rsid w:val="00813444"/>
    <w:rsid w:val="00854991"/>
    <w:rsid w:val="008D67AC"/>
    <w:rsid w:val="00916016"/>
    <w:rsid w:val="00981DB4"/>
    <w:rsid w:val="00A55D87"/>
    <w:rsid w:val="00AF76F2"/>
    <w:rsid w:val="00CA704F"/>
    <w:rsid w:val="00D42BAF"/>
    <w:rsid w:val="00DA377B"/>
    <w:rsid w:val="00DB2278"/>
    <w:rsid w:val="00DC09A6"/>
    <w:rsid w:val="00DD30ED"/>
    <w:rsid w:val="00E451ED"/>
    <w:rsid w:val="00E829E7"/>
    <w:rsid w:val="00EC2F5D"/>
    <w:rsid w:val="00F13783"/>
    <w:rsid w:val="00F802CF"/>
    <w:rsid w:val="00FC380A"/>
    <w:rsid w:val="00FE5BA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E1CCD"/>
    <w:pPr>
      <w:spacing w:after="0" w:line="240" w:lineRule="auto"/>
      <w:contextualSpacing/>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4E1CCD"/>
    <w:pPr>
      <w:keepNext/>
      <w:keepLines/>
      <w:spacing w:after="240"/>
      <w:outlineLvl w:val="0"/>
    </w:pPr>
    <w:rPr>
      <w:rFonts w:eastAsiaTheme="majorEastAsia" w:cstheme="majorBidi"/>
      <w:b/>
      <w:bCs/>
      <w:color w:val="2E74B5" w:themeColor="accent1" w:themeShade="BF"/>
      <w:sz w:val="28"/>
      <w:szCs w:val="28"/>
    </w:rPr>
  </w:style>
  <w:style w:type="paragraph" w:styleId="Heading2">
    <w:name w:val="heading 2"/>
    <w:basedOn w:val="Normal"/>
    <w:next w:val="Normal"/>
    <w:link w:val="Heading2Char"/>
    <w:unhideWhenUsed/>
    <w:qFormat/>
    <w:rsid w:val="004E1CCD"/>
    <w:pPr>
      <w:keepNext/>
      <w:keepLines/>
      <w:spacing w:before="40"/>
      <w:outlineLvl w:val="1"/>
    </w:pPr>
    <w:rPr>
      <w:b/>
      <w:bCs/>
      <w:color w:val="5B9BD5"/>
      <w:sz w:val="26"/>
      <w:szCs w:val="26"/>
    </w:rPr>
  </w:style>
  <w:style w:type="paragraph" w:styleId="Heading3">
    <w:name w:val="heading 3"/>
    <w:basedOn w:val="Normal"/>
    <w:next w:val="Normal"/>
    <w:link w:val="Heading3Char"/>
    <w:uiPriority w:val="9"/>
    <w:unhideWhenUsed/>
    <w:qFormat/>
    <w:rsid w:val="004E1CCD"/>
    <w:pPr>
      <w:keepNext/>
      <w:keepLines/>
      <w:spacing w:before="40" w:after="120"/>
      <w:outlineLvl w:val="2"/>
    </w:pPr>
    <w:rPr>
      <w:rFonts w:eastAsiaTheme="majorEastAsia" w:cstheme="majorBidi"/>
      <w:color w:val="1F4E79" w:themeColor="accent1" w:themeShade="8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4E1CCD"/>
    <w:pPr>
      <w:tabs>
        <w:tab w:val="center" w:pos="4320"/>
        <w:tab w:val="right" w:pos="8640"/>
      </w:tabs>
    </w:pPr>
  </w:style>
  <w:style w:type="character" w:customStyle="1" w:styleId="HeaderChar">
    <w:name w:val="Header Char"/>
    <w:basedOn w:val="DefaultParagraphFont"/>
    <w:link w:val="Header"/>
    <w:rsid w:val="0029717A"/>
    <w:rPr>
      <w:rFonts w:ascii="Times New Roman" w:eastAsia="Times New Roman" w:hAnsi="Times New Roman" w:cs="Times New Roman"/>
      <w:sz w:val="24"/>
      <w:szCs w:val="24"/>
    </w:rPr>
  </w:style>
  <w:style w:type="paragraph" w:styleId="Footer">
    <w:name w:val="footer"/>
    <w:basedOn w:val="Normal"/>
    <w:link w:val="FooterChar"/>
    <w:rsid w:val="004E1CCD"/>
    <w:pPr>
      <w:tabs>
        <w:tab w:val="center" w:pos="4680"/>
        <w:tab w:val="right" w:pos="9360"/>
      </w:tabs>
    </w:pPr>
  </w:style>
  <w:style w:type="character" w:customStyle="1" w:styleId="FooterChar">
    <w:name w:val="Footer Char"/>
    <w:basedOn w:val="DefaultParagraphFont"/>
    <w:link w:val="Footer"/>
    <w:rsid w:val="004E1CCD"/>
    <w:rPr>
      <w:rFonts w:ascii="Times New Roman" w:eastAsia="Times New Roman" w:hAnsi="Times New Roman" w:cs="Times New Roman"/>
      <w:sz w:val="24"/>
      <w:szCs w:val="24"/>
    </w:rPr>
  </w:style>
  <w:style w:type="paragraph" w:styleId="ListParagraph">
    <w:name w:val="List Paragraph"/>
    <w:basedOn w:val="Normal"/>
    <w:uiPriority w:val="34"/>
    <w:qFormat/>
    <w:rsid w:val="004E1CCD"/>
    <w:rPr>
      <w:rFonts w:eastAsia="Calibri"/>
      <w:szCs w:val="22"/>
    </w:rPr>
  </w:style>
  <w:style w:type="character" w:customStyle="1" w:styleId="Heading1Char">
    <w:name w:val="Heading 1 Char"/>
    <w:basedOn w:val="DefaultParagraphFont"/>
    <w:link w:val="Heading1"/>
    <w:rsid w:val="004E1CCD"/>
    <w:rPr>
      <w:rFonts w:ascii="Times New Roman" w:eastAsiaTheme="majorEastAsia" w:hAnsi="Times New Roman" w:cstheme="majorBidi"/>
      <w:b/>
      <w:bCs/>
      <w:color w:val="2E74B5" w:themeColor="accent1" w:themeShade="BF"/>
      <w:sz w:val="28"/>
      <w:szCs w:val="28"/>
    </w:rPr>
  </w:style>
  <w:style w:type="character" w:customStyle="1" w:styleId="Heading2Char">
    <w:name w:val="Heading 2 Char"/>
    <w:link w:val="Heading2"/>
    <w:rsid w:val="004E1CCD"/>
    <w:rPr>
      <w:rFonts w:ascii="Times New Roman" w:eastAsia="Times New Roman" w:hAnsi="Times New Roman" w:cs="Times New Roman"/>
      <w:b/>
      <w:bCs/>
      <w:color w:val="5B9BD5"/>
      <w:sz w:val="26"/>
      <w:szCs w:val="26"/>
    </w:rPr>
  </w:style>
  <w:style w:type="character" w:customStyle="1" w:styleId="Heading3Char">
    <w:name w:val="Heading 3 Char"/>
    <w:basedOn w:val="DefaultParagraphFont"/>
    <w:link w:val="Heading3"/>
    <w:uiPriority w:val="9"/>
    <w:rsid w:val="004E1CCD"/>
    <w:rPr>
      <w:rFonts w:ascii="Times New Roman" w:eastAsiaTheme="majorEastAsia" w:hAnsi="Times New Roman" w:cstheme="majorBidi"/>
      <w:color w:val="1F4E79" w:themeColor="accent1" w:themeShade="80"/>
      <w:sz w:val="24"/>
      <w:szCs w:val="24"/>
    </w:rPr>
  </w:style>
  <w:style w:type="character" w:styleId="PageNumber">
    <w:name w:val="page number"/>
    <w:basedOn w:val="DefaultParagraphFont"/>
    <w:rsid w:val="004E1CCD"/>
  </w:style>
  <w:style w:type="character" w:styleId="Hyperlink">
    <w:name w:val="Hyperlink"/>
    <w:uiPriority w:val="99"/>
    <w:unhideWhenUsed/>
    <w:rsid w:val="004E1CCD"/>
    <w:rPr>
      <w:color w:val="0000FF"/>
      <w:u w:val="single"/>
    </w:rPr>
  </w:style>
  <w:style w:type="character" w:customStyle="1" w:styleId="apple-converted-space">
    <w:name w:val="apple-converted-space"/>
    <w:basedOn w:val="DefaultParagraphFont"/>
    <w:rsid w:val="004E1CCD"/>
  </w:style>
  <w:style w:type="paragraph" w:customStyle="1" w:styleId="NumberedList">
    <w:name w:val="Numbered List"/>
    <w:basedOn w:val="Normal"/>
    <w:uiPriority w:val="99"/>
    <w:qFormat/>
    <w:rsid w:val="004E1CCD"/>
    <w:pPr>
      <w:numPr>
        <w:numId w:val="12"/>
      </w:numPr>
      <w:spacing w:before="120"/>
    </w:pPr>
    <w:rPr>
      <w:rFonts w:eastAsia="Calibri"/>
      <w:szCs w:val="22"/>
    </w:rPr>
  </w:style>
  <w:style w:type="paragraph" w:customStyle="1" w:styleId="ReferenceText">
    <w:name w:val="Reference Text"/>
    <w:basedOn w:val="Normal"/>
    <w:uiPriority w:val="99"/>
    <w:qFormat/>
    <w:rsid w:val="004E1CCD"/>
    <w:pPr>
      <w:spacing w:before="120"/>
      <w:ind w:left="720" w:hanging="720"/>
    </w:pPr>
    <w:rPr>
      <w:rFonts w:eastAsiaTheme="minorHAnsi" w:cstheme="minorBidi"/>
      <w:szCs w:val="22"/>
    </w:rPr>
  </w:style>
  <w:style w:type="paragraph" w:styleId="Title">
    <w:name w:val="Title"/>
    <w:basedOn w:val="Normal"/>
    <w:next w:val="Normal"/>
    <w:link w:val="TitleChar"/>
    <w:qFormat/>
    <w:rsid w:val="004E1CCD"/>
    <w:pPr>
      <w:pBdr>
        <w:bottom w:val="single" w:sz="8" w:space="4" w:color="5B9BD5" w:themeColor="accent1"/>
      </w:pBdr>
      <w:spacing w:after="300"/>
    </w:pPr>
    <w:rPr>
      <w:rFonts w:eastAsiaTheme="majorEastAsia" w:cstheme="majorBidi"/>
      <w:color w:val="1F4E79" w:themeColor="accent1" w:themeShade="80"/>
      <w:spacing w:val="5"/>
      <w:kern w:val="28"/>
      <w:sz w:val="52"/>
      <w:szCs w:val="52"/>
    </w:rPr>
  </w:style>
  <w:style w:type="character" w:customStyle="1" w:styleId="TitleChar">
    <w:name w:val="Title Char"/>
    <w:basedOn w:val="DefaultParagraphFont"/>
    <w:link w:val="Title"/>
    <w:rsid w:val="004E1CCD"/>
    <w:rPr>
      <w:rFonts w:ascii="Times New Roman" w:eastAsiaTheme="majorEastAsia" w:hAnsi="Times New Roman" w:cstheme="majorBidi"/>
      <w:color w:val="1F4E79" w:themeColor="accent1" w:themeShade="80"/>
      <w:spacing w:val="5"/>
      <w:kern w:val="28"/>
      <w:sz w:val="52"/>
      <w:szCs w:val="52"/>
    </w:rPr>
  </w:style>
  <w:style w:type="paragraph" w:styleId="BalloonText">
    <w:name w:val="Balloon Text"/>
    <w:basedOn w:val="Normal"/>
    <w:link w:val="BalloonTextChar"/>
    <w:rsid w:val="004E1CCD"/>
    <w:rPr>
      <w:rFonts w:ascii="Tahoma" w:hAnsi="Tahoma" w:cs="Tahoma"/>
      <w:sz w:val="16"/>
      <w:szCs w:val="16"/>
    </w:rPr>
  </w:style>
  <w:style w:type="character" w:customStyle="1" w:styleId="BalloonTextChar">
    <w:name w:val="Balloon Text Char"/>
    <w:basedOn w:val="DefaultParagraphFont"/>
    <w:link w:val="BalloonText"/>
    <w:rsid w:val="004E1CCD"/>
    <w:rPr>
      <w:rFonts w:ascii="Tahoma" w:eastAsia="Times New Roman" w:hAnsi="Tahoma" w:cs="Tahoma"/>
      <w:sz w:val="16"/>
      <w:szCs w:val="16"/>
    </w:rPr>
  </w:style>
  <w:style w:type="paragraph" w:customStyle="1" w:styleId="BulletedList">
    <w:name w:val="Bulleted List"/>
    <w:basedOn w:val="Normal"/>
    <w:qFormat/>
    <w:rsid w:val="004E1CCD"/>
    <w:pPr>
      <w:numPr>
        <w:numId w:val="13"/>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E1CCD"/>
    <w:pPr>
      <w:spacing w:after="0" w:line="240" w:lineRule="auto"/>
      <w:contextualSpacing/>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4E1CCD"/>
    <w:pPr>
      <w:keepNext/>
      <w:keepLines/>
      <w:spacing w:after="240"/>
      <w:outlineLvl w:val="0"/>
    </w:pPr>
    <w:rPr>
      <w:rFonts w:eastAsiaTheme="majorEastAsia" w:cstheme="majorBidi"/>
      <w:b/>
      <w:bCs/>
      <w:color w:val="2E74B5" w:themeColor="accent1" w:themeShade="BF"/>
      <w:sz w:val="28"/>
      <w:szCs w:val="28"/>
    </w:rPr>
  </w:style>
  <w:style w:type="paragraph" w:styleId="Heading2">
    <w:name w:val="heading 2"/>
    <w:basedOn w:val="Normal"/>
    <w:next w:val="Normal"/>
    <w:link w:val="Heading2Char"/>
    <w:unhideWhenUsed/>
    <w:qFormat/>
    <w:rsid w:val="004E1CCD"/>
    <w:pPr>
      <w:keepNext/>
      <w:keepLines/>
      <w:spacing w:before="40"/>
      <w:outlineLvl w:val="1"/>
    </w:pPr>
    <w:rPr>
      <w:b/>
      <w:bCs/>
      <w:color w:val="5B9BD5"/>
      <w:sz w:val="26"/>
      <w:szCs w:val="26"/>
    </w:rPr>
  </w:style>
  <w:style w:type="paragraph" w:styleId="Heading3">
    <w:name w:val="heading 3"/>
    <w:basedOn w:val="Normal"/>
    <w:next w:val="Normal"/>
    <w:link w:val="Heading3Char"/>
    <w:uiPriority w:val="9"/>
    <w:unhideWhenUsed/>
    <w:qFormat/>
    <w:rsid w:val="004E1CCD"/>
    <w:pPr>
      <w:keepNext/>
      <w:keepLines/>
      <w:spacing w:before="40" w:after="120"/>
      <w:outlineLvl w:val="2"/>
    </w:pPr>
    <w:rPr>
      <w:rFonts w:eastAsiaTheme="majorEastAsia" w:cstheme="majorBidi"/>
      <w:color w:val="1F4E79" w:themeColor="accent1" w:themeShade="8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4E1CCD"/>
    <w:pPr>
      <w:tabs>
        <w:tab w:val="center" w:pos="4320"/>
        <w:tab w:val="right" w:pos="8640"/>
      </w:tabs>
    </w:pPr>
  </w:style>
  <w:style w:type="character" w:customStyle="1" w:styleId="HeaderChar">
    <w:name w:val="Header Char"/>
    <w:basedOn w:val="DefaultParagraphFont"/>
    <w:link w:val="Header"/>
    <w:rsid w:val="0029717A"/>
    <w:rPr>
      <w:rFonts w:ascii="Times New Roman" w:eastAsia="Times New Roman" w:hAnsi="Times New Roman" w:cs="Times New Roman"/>
      <w:sz w:val="24"/>
      <w:szCs w:val="24"/>
    </w:rPr>
  </w:style>
  <w:style w:type="paragraph" w:styleId="Footer">
    <w:name w:val="footer"/>
    <w:basedOn w:val="Normal"/>
    <w:link w:val="FooterChar"/>
    <w:rsid w:val="004E1CCD"/>
    <w:pPr>
      <w:tabs>
        <w:tab w:val="center" w:pos="4680"/>
        <w:tab w:val="right" w:pos="9360"/>
      </w:tabs>
    </w:pPr>
  </w:style>
  <w:style w:type="character" w:customStyle="1" w:styleId="FooterChar">
    <w:name w:val="Footer Char"/>
    <w:basedOn w:val="DefaultParagraphFont"/>
    <w:link w:val="Footer"/>
    <w:rsid w:val="004E1CCD"/>
    <w:rPr>
      <w:rFonts w:ascii="Times New Roman" w:eastAsia="Times New Roman" w:hAnsi="Times New Roman" w:cs="Times New Roman"/>
      <w:sz w:val="24"/>
      <w:szCs w:val="24"/>
    </w:rPr>
  </w:style>
  <w:style w:type="paragraph" w:styleId="ListParagraph">
    <w:name w:val="List Paragraph"/>
    <w:basedOn w:val="Normal"/>
    <w:uiPriority w:val="34"/>
    <w:qFormat/>
    <w:rsid w:val="004E1CCD"/>
    <w:rPr>
      <w:rFonts w:eastAsia="Calibri"/>
      <w:szCs w:val="22"/>
    </w:rPr>
  </w:style>
  <w:style w:type="character" w:customStyle="1" w:styleId="Heading1Char">
    <w:name w:val="Heading 1 Char"/>
    <w:basedOn w:val="DefaultParagraphFont"/>
    <w:link w:val="Heading1"/>
    <w:rsid w:val="004E1CCD"/>
    <w:rPr>
      <w:rFonts w:ascii="Times New Roman" w:eastAsiaTheme="majorEastAsia" w:hAnsi="Times New Roman" w:cstheme="majorBidi"/>
      <w:b/>
      <w:bCs/>
      <w:color w:val="2E74B5" w:themeColor="accent1" w:themeShade="BF"/>
      <w:sz w:val="28"/>
      <w:szCs w:val="28"/>
    </w:rPr>
  </w:style>
  <w:style w:type="character" w:customStyle="1" w:styleId="Heading2Char">
    <w:name w:val="Heading 2 Char"/>
    <w:link w:val="Heading2"/>
    <w:rsid w:val="004E1CCD"/>
    <w:rPr>
      <w:rFonts w:ascii="Times New Roman" w:eastAsia="Times New Roman" w:hAnsi="Times New Roman" w:cs="Times New Roman"/>
      <w:b/>
      <w:bCs/>
      <w:color w:val="5B9BD5"/>
      <w:sz w:val="26"/>
      <w:szCs w:val="26"/>
    </w:rPr>
  </w:style>
  <w:style w:type="character" w:customStyle="1" w:styleId="Heading3Char">
    <w:name w:val="Heading 3 Char"/>
    <w:basedOn w:val="DefaultParagraphFont"/>
    <w:link w:val="Heading3"/>
    <w:uiPriority w:val="9"/>
    <w:rsid w:val="004E1CCD"/>
    <w:rPr>
      <w:rFonts w:ascii="Times New Roman" w:eastAsiaTheme="majorEastAsia" w:hAnsi="Times New Roman" w:cstheme="majorBidi"/>
      <w:color w:val="1F4E79" w:themeColor="accent1" w:themeShade="80"/>
      <w:sz w:val="24"/>
      <w:szCs w:val="24"/>
    </w:rPr>
  </w:style>
  <w:style w:type="character" w:styleId="PageNumber">
    <w:name w:val="page number"/>
    <w:basedOn w:val="DefaultParagraphFont"/>
    <w:rsid w:val="004E1CCD"/>
  </w:style>
  <w:style w:type="character" w:styleId="Hyperlink">
    <w:name w:val="Hyperlink"/>
    <w:uiPriority w:val="99"/>
    <w:unhideWhenUsed/>
    <w:rsid w:val="004E1CCD"/>
    <w:rPr>
      <w:color w:val="0000FF"/>
      <w:u w:val="single"/>
    </w:rPr>
  </w:style>
  <w:style w:type="character" w:customStyle="1" w:styleId="apple-converted-space">
    <w:name w:val="apple-converted-space"/>
    <w:basedOn w:val="DefaultParagraphFont"/>
    <w:rsid w:val="004E1CCD"/>
  </w:style>
  <w:style w:type="paragraph" w:customStyle="1" w:styleId="NumberedList">
    <w:name w:val="Numbered List"/>
    <w:basedOn w:val="Normal"/>
    <w:uiPriority w:val="99"/>
    <w:qFormat/>
    <w:rsid w:val="004E1CCD"/>
    <w:pPr>
      <w:numPr>
        <w:numId w:val="12"/>
      </w:numPr>
      <w:spacing w:before="120"/>
    </w:pPr>
    <w:rPr>
      <w:rFonts w:eastAsia="Calibri"/>
      <w:szCs w:val="22"/>
    </w:rPr>
  </w:style>
  <w:style w:type="paragraph" w:customStyle="1" w:styleId="ReferenceText">
    <w:name w:val="Reference Text"/>
    <w:basedOn w:val="Normal"/>
    <w:uiPriority w:val="99"/>
    <w:qFormat/>
    <w:rsid w:val="004E1CCD"/>
    <w:pPr>
      <w:spacing w:before="120"/>
      <w:ind w:left="720" w:hanging="720"/>
    </w:pPr>
    <w:rPr>
      <w:rFonts w:eastAsiaTheme="minorHAnsi" w:cstheme="minorBidi"/>
      <w:szCs w:val="22"/>
    </w:rPr>
  </w:style>
  <w:style w:type="paragraph" w:styleId="Title">
    <w:name w:val="Title"/>
    <w:basedOn w:val="Normal"/>
    <w:next w:val="Normal"/>
    <w:link w:val="TitleChar"/>
    <w:qFormat/>
    <w:rsid w:val="004E1CCD"/>
    <w:pPr>
      <w:pBdr>
        <w:bottom w:val="single" w:sz="8" w:space="4" w:color="5B9BD5" w:themeColor="accent1"/>
      </w:pBdr>
      <w:spacing w:after="300"/>
    </w:pPr>
    <w:rPr>
      <w:rFonts w:eastAsiaTheme="majorEastAsia" w:cstheme="majorBidi"/>
      <w:color w:val="1F4E79" w:themeColor="accent1" w:themeShade="80"/>
      <w:spacing w:val="5"/>
      <w:kern w:val="28"/>
      <w:sz w:val="52"/>
      <w:szCs w:val="52"/>
    </w:rPr>
  </w:style>
  <w:style w:type="character" w:customStyle="1" w:styleId="TitleChar">
    <w:name w:val="Title Char"/>
    <w:basedOn w:val="DefaultParagraphFont"/>
    <w:link w:val="Title"/>
    <w:rsid w:val="004E1CCD"/>
    <w:rPr>
      <w:rFonts w:ascii="Times New Roman" w:eastAsiaTheme="majorEastAsia" w:hAnsi="Times New Roman" w:cstheme="majorBidi"/>
      <w:color w:val="1F4E79" w:themeColor="accent1" w:themeShade="80"/>
      <w:spacing w:val="5"/>
      <w:kern w:val="28"/>
      <w:sz w:val="52"/>
      <w:szCs w:val="52"/>
    </w:rPr>
  </w:style>
  <w:style w:type="paragraph" w:styleId="BalloonText">
    <w:name w:val="Balloon Text"/>
    <w:basedOn w:val="Normal"/>
    <w:link w:val="BalloonTextChar"/>
    <w:rsid w:val="004E1CCD"/>
    <w:rPr>
      <w:rFonts w:ascii="Tahoma" w:hAnsi="Tahoma" w:cs="Tahoma"/>
      <w:sz w:val="16"/>
      <w:szCs w:val="16"/>
    </w:rPr>
  </w:style>
  <w:style w:type="character" w:customStyle="1" w:styleId="BalloonTextChar">
    <w:name w:val="Balloon Text Char"/>
    <w:basedOn w:val="DefaultParagraphFont"/>
    <w:link w:val="BalloonText"/>
    <w:rsid w:val="004E1CCD"/>
    <w:rPr>
      <w:rFonts w:ascii="Tahoma" w:eastAsia="Times New Roman" w:hAnsi="Tahoma" w:cs="Tahoma"/>
      <w:sz w:val="16"/>
      <w:szCs w:val="16"/>
    </w:rPr>
  </w:style>
  <w:style w:type="paragraph" w:customStyle="1" w:styleId="BulletedList">
    <w:name w:val="Bulleted List"/>
    <w:basedOn w:val="Normal"/>
    <w:qFormat/>
    <w:rsid w:val="004E1CCD"/>
    <w:pPr>
      <w:numPr>
        <w:numId w:val="1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k040\AppData\Roaming\Microsoft\Templates\College%20Word%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College Word template</Template>
  <TotalTime>0</TotalTime>
  <Pages>1</Pages>
  <Words>162</Words>
  <Characters>930</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Sage Publications</Company>
  <LinksUpToDate>false</LinksUpToDate>
  <CharactersWithSpaces>1090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Douglas Cooper</dc:creator>
  <cp:lastModifiedBy>SageUser</cp:lastModifiedBy>
  <cp:revision>2</cp:revision>
  <dcterms:created xsi:type="dcterms:W3CDTF">2017-03-08T19:59:00Z</dcterms:created>
  <dcterms:modified xsi:type="dcterms:W3CDTF">2017-03-08T19:59:00Z</dcterms:modified>
</cp:coreProperties>
</file>