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61B" w:rsidRDefault="0029717A" w:rsidP="00467D66">
      <w:pPr>
        <w:pStyle w:val="Title"/>
        <w:jc w:val="both"/>
      </w:pPr>
      <w:r w:rsidRPr="0029717A">
        <w:t xml:space="preserve">Chapter </w:t>
      </w:r>
      <w:r w:rsidR="00152FF3">
        <w:t>2</w:t>
      </w:r>
      <w:r w:rsidRPr="0029717A">
        <w:t xml:space="preserve">: </w:t>
      </w:r>
      <w:r w:rsidR="00152FF3">
        <w:t>Generating and Shaping Ideas: Tradition and Innovation</w:t>
      </w:r>
    </w:p>
    <w:p w:rsidR="00BA261B" w:rsidRDefault="0029717A" w:rsidP="00467D66">
      <w:pPr>
        <w:pStyle w:val="Heading1"/>
        <w:jc w:val="both"/>
      </w:pPr>
      <w:r w:rsidRPr="0029717A">
        <w:t>Discussion Questions</w:t>
      </w:r>
    </w:p>
    <w:p w:rsidR="00BA261B" w:rsidRDefault="00D03C7A" w:rsidP="00467D66">
      <w:pPr>
        <w:pStyle w:val="ListParagraph"/>
        <w:spacing w:line="360" w:lineRule="auto"/>
        <w:ind w:left="720" w:hanging="360"/>
        <w:jc w:val="both"/>
        <w:rPr>
          <w:szCs w:val="24"/>
        </w:rPr>
      </w:pPr>
      <w:r>
        <w:rPr>
          <w:szCs w:val="24"/>
        </w:rPr>
        <w:t>1.</w:t>
      </w:r>
      <w:r>
        <w:rPr>
          <w:szCs w:val="24"/>
        </w:rPr>
        <w:tab/>
      </w:r>
      <w:r w:rsidR="001173BD">
        <w:rPr>
          <w:szCs w:val="24"/>
        </w:rPr>
        <w:t>Examine Figure 2.2 in Chapter 2. Generate and discuss research ideas and topics that can be generated from each part of the Student Sphere of Activity.</w:t>
      </w:r>
    </w:p>
    <w:p w:rsidR="00BA261B" w:rsidRDefault="00AC6A1E" w:rsidP="00467D66">
      <w:pPr>
        <w:pStyle w:val="ListParagraph"/>
        <w:spacing w:line="360" w:lineRule="auto"/>
        <w:ind w:left="720" w:hanging="360"/>
        <w:jc w:val="both"/>
        <w:rPr>
          <w:szCs w:val="24"/>
        </w:rPr>
      </w:pPr>
      <w:r>
        <w:rPr>
          <w:szCs w:val="24"/>
        </w:rPr>
        <w:t>2.</w:t>
      </w:r>
      <w:r>
        <w:rPr>
          <w:szCs w:val="24"/>
        </w:rPr>
        <w:tab/>
      </w:r>
      <w:r w:rsidR="00FC380A">
        <w:rPr>
          <w:szCs w:val="24"/>
        </w:rPr>
        <w:t>Discuss the difference between applied and basic research. What are some topics that would be investigated using applied and basic research? What are some topics that may use both types of research?</w:t>
      </w:r>
    </w:p>
    <w:p w:rsidR="00BA261B" w:rsidRDefault="002052C5" w:rsidP="00467D66">
      <w:pPr>
        <w:pStyle w:val="ListParagraph"/>
        <w:spacing w:line="360" w:lineRule="auto"/>
        <w:ind w:left="720" w:hanging="360"/>
        <w:jc w:val="both"/>
        <w:rPr>
          <w:szCs w:val="24"/>
        </w:rPr>
      </w:pPr>
      <w:r>
        <w:rPr>
          <w:szCs w:val="24"/>
        </w:rPr>
        <w:t>3.</w:t>
      </w:r>
      <w:r>
        <w:rPr>
          <w:szCs w:val="24"/>
        </w:rPr>
        <w:tab/>
      </w:r>
      <w:r w:rsidR="00E829E7">
        <w:rPr>
          <w:szCs w:val="24"/>
        </w:rPr>
        <w:t>Discuss the difference between primary and second sources. What are some examples of primary and secondary sources? What can be potential problems with secondary sources and evaluating these sources? What advice from this discussion can you generate for yourself and your classmates about the use of these types of sources?</w:t>
      </w:r>
    </w:p>
    <w:p w:rsidR="007674F6" w:rsidRDefault="002052C5" w:rsidP="00467D66">
      <w:pPr>
        <w:pStyle w:val="ListParagraph"/>
        <w:spacing w:line="360" w:lineRule="auto"/>
        <w:ind w:left="720" w:hanging="360"/>
        <w:jc w:val="both"/>
        <w:rPr>
          <w:szCs w:val="24"/>
        </w:rPr>
      </w:pPr>
      <w:bookmarkStart w:id="0" w:name="_GoBack"/>
      <w:r w:rsidRPr="0029717A">
        <w:rPr>
          <w:szCs w:val="24"/>
        </w:rPr>
        <w:t>4.</w:t>
      </w:r>
      <w:r w:rsidRPr="0029717A">
        <w:rPr>
          <w:szCs w:val="24"/>
        </w:rPr>
        <w:tab/>
      </w:r>
      <w:r w:rsidR="00E829E7">
        <w:rPr>
          <w:szCs w:val="24"/>
        </w:rPr>
        <w:t>Discuss how the sections of a journal article fit into the quest for both tradition and innovation in research. What sections reinforce science’s quest for tradition and which one’s reinforce the quest for innovation?</w:t>
      </w:r>
      <w:bookmarkEnd w:id="0"/>
    </w:p>
    <w:sectPr w:rsidR="007674F6" w:rsidSect="00467D66">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4F6" w:rsidRDefault="007674F6" w:rsidP="0029717A">
      <w:r>
        <w:separator/>
      </w:r>
    </w:p>
  </w:endnote>
  <w:endnote w:type="continuationSeparator" w:id="0">
    <w:p w:rsidR="007674F6" w:rsidRDefault="007674F6" w:rsidP="0029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4F6" w:rsidRDefault="007674F6" w:rsidP="0029717A">
      <w:r>
        <w:separator/>
      </w:r>
    </w:p>
  </w:footnote>
  <w:footnote w:type="continuationSeparator" w:id="0">
    <w:p w:rsidR="007674F6" w:rsidRDefault="007674F6" w:rsidP="002971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2C5" w:rsidRPr="002052C5" w:rsidRDefault="002052C5" w:rsidP="002052C5">
    <w:pPr>
      <w:pStyle w:val="Header"/>
      <w:jc w:val="right"/>
    </w:pPr>
    <w:r w:rsidRPr="002052C5">
      <w:t>Instructor Resource</w:t>
    </w:r>
  </w:p>
  <w:p w:rsidR="002052C5" w:rsidRPr="002052C5" w:rsidRDefault="002052C5" w:rsidP="002052C5">
    <w:pPr>
      <w:pStyle w:val="Header"/>
      <w:jc w:val="right"/>
    </w:pPr>
    <w:r w:rsidRPr="002052C5">
      <w:t xml:space="preserve">Devlin, </w:t>
    </w:r>
    <w:r w:rsidRPr="002052C5">
      <w:rPr>
        <w:i/>
      </w:rPr>
      <w:t xml:space="preserve">The Research Experience, </w:t>
    </w:r>
    <w:r w:rsidR="008E6D5E" w:rsidRPr="00467D66">
      <w:rPr>
        <w:i/>
      </w:rPr>
      <w:t>1e</w:t>
    </w:r>
  </w:p>
  <w:p w:rsidR="002052C5" w:rsidRPr="002052C5" w:rsidRDefault="002052C5" w:rsidP="002052C5">
    <w:pPr>
      <w:pStyle w:val="Header"/>
      <w:jc w:val="right"/>
      <w:rPr>
        <w:rFonts w:cstheme="minorBidi"/>
      </w:rPr>
    </w:pPr>
    <w:r w:rsidRPr="002052C5">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C223DD"/>
    <w:multiLevelType w:val="hybridMultilevel"/>
    <w:tmpl w:val="3580E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5"/>
  </w:num>
  <w:num w:numId="3">
    <w:abstractNumId w:val="12"/>
  </w:num>
  <w:num w:numId="4">
    <w:abstractNumId w:val="8"/>
  </w:num>
  <w:num w:numId="5">
    <w:abstractNumId w:val="6"/>
  </w:num>
  <w:num w:numId="6">
    <w:abstractNumId w:val="7"/>
  </w:num>
  <w:num w:numId="7">
    <w:abstractNumId w:val="4"/>
  </w:num>
  <w:num w:numId="8">
    <w:abstractNumId w:val="2"/>
  </w:num>
  <w:num w:numId="9">
    <w:abstractNumId w:val="1"/>
  </w:num>
  <w:num w:numId="10">
    <w:abstractNumId w:val="0"/>
  </w:num>
  <w:num w:numId="11">
    <w:abstractNumId w:val="3"/>
  </w:num>
  <w:num w:numId="12">
    <w:abstractNumId w:val="10"/>
  </w:num>
  <w:num w:numId="13">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K040">
    <w15:presenceInfo w15:providerId="None" w15:userId="CHK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linkStyles/>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7A"/>
    <w:rsid w:val="000C020F"/>
    <w:rsid w:val="001173BD"/>
    <w:rsid w:val="001430D2"/>
    <w:rsid w:val="00152FF3"/>
    <w:rsid w:val="002052C5"/>
    <w:rsid w:val="0029717A"/>
    <w:rsid w:val="00396E14"/>
    <w:rsid w:val="00467D66"/>
    <w:rsid w:val="0054097B"/>
    <w:rsid w:val="0059565D"/>
    <w:rsid w:val="007674F6"/>
    <w:rsid w:val="007D508D"/>
    <w:rsid w:val="00830744"/>
    <w:rsid w:val="008E6D5E"/>
    <w:rsid w:val="00910805"/>
    <w:rsid w:val="00AC6A1E"/>
    <w:rsid w:val="00BA261B"/>
    <w:rsid w:val="00C04DC0"/>
    <w:rsid w:val="00D03C7A"/>
    <w:rsid w:val="00D42BAF"/>
    <w:rsid w:val="00DD30ED"/>
    <w:rsid w:val="00E829E7"/>
    <w:rsid w:val="00FB257A"/>
    <w:rsid w:val="00FB347E"/>
    <w:rsid w:val="00FC3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E14"/>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96E14"/>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396E14"/>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396E14"/>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96E14"/>
    <w:pPr>
      <w:tabs>
        <w:tab w:val="center" w:pos="4320"/>
        <w:tab w:val="right" w:pos="8640"/>
      </w:tabs>
    </w:pPr>
  </w:style>
  <w:style w:type="character" w:customStyle="1" w:styleId="HeaderChar">
    <w:name w:val="Header Char"/>
    <w:basedOn w:val="DefaultParagraphFont"/>
    <w:link w:val="Header"/>
    <w:rsid w:val="0029717A"/>
    <w:rPr>
      <w:rFonts w:ascii="Times New Roman" w:eastAsia="Times New Roman" w:hAnsi="Times New Roman" w:cs="Times New Roman"/>
      <w:sz w:val="24"/>
      <w:szCs w:val="24"/>
    </w:rPr>
  </w:style>
  <w:style w:type="paragraph" w:styleId="Footer">
    <w:name w:val="footer"/>
    <w:basedOn w:val="Normal"/>
    <w:link w:val="FooterChar"/>
    <w:rsid w:val="00396E14"/>
    <w:pPr>
      <w:tabs>
        <w:tab w:val="center" w:pos="4680"/>
        <w:tab w:val="right" w:pos="9360"/>
      </w:tabs>
    </w:pPr>
  </w:style>
  <w:style w:type="character" w:customStyle="1" w:styleId="FooterChar">
    <w:name w:val="Footer Char"/>
    <w:basedOn w:val="DefaultParagraphFont"/>
    <w:link w:val="Footer"/>
    <w:rsid w:val="00396E14"/>
    <w:rPr>
      <w:rFonts w:ascii="Times New Roman" w:eastAsia="Times New Roman" w:hAnsi="Times New Roman" w:cs="Times New Roman"/>
      <w:sz w:val="24"/>
      <w:szCs w:val="24"/>
    </w:rPr>
  </w:style>
  <w:style w:type="paragraph" w:styleId="ListParagraph">
    <w:name w:val="List Paragraph"/>
    <w:basedOn w:val="Normal"/>
    <w:uiPriority w:val="34"/>
    <w:qFormat/>
    <w:rsid w:val="00396E14"/>
    <w:rPr>
      <w:rFonts w:eastAsia="Calibri"/>
      <w:szCs w:val="22"/>
    </w:rPr>
  </w:style>
  <w:style w:type="character" w:customStyle="1" w:styleId="Heading1Char">
    <w:name w:val="Heading 1 Char"/>
    <w:basedOn w:val="DefaultParagraphFont"/>
    <w:link w:val="Heading1"/>
    <w:rsid w:val="00396E14"/>
    <w:rPr>
      <w:rFonts w:ascii="Times New Roman" w:eastAsiaTheme="majorEastAsia" w:hAnsi="Times New Roman" w:cstheme="majorBidi"/>
      <w:b/>
      <w:bCs/>
      <w:color w:val="2E74B5" w:themeColor="accent1" w:themeShade="BF"/>
      <w:sz w:val="28"/>
      <w:szCs w:val="28"/>
    </w:rPr>
  </w:style>
  <w:style w:type="character" w:customStyle="1" w:styleId="Heading2Char">
    <w:name w:val="Heading 2 Char"/>
    <w:link w:val="Heading2"/>
    <w:rsid w:val="00396E14"/>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396E14"/>
    <w:rPr>
      <w:rFonts w:ascii="Times New Roman" w:eastAsiaTheme="majorEastAsia" w:hAnsi="Times New Roman" w:cstheme="majorBidi"/>
      <w:color w:val="1F4E79" w:themeColor="accent1" w:themeShade="80"/>
      <w:sz w:val="24"/>
      <w:szCs w:val="24"/>
    </w:rPr>
  </w:style>
  <w:style w:type="character" w:styleId="PageNumber">
    <w:name w:val="page number"/>
    <w:basedOn w:val="DefaultParagraphFont"/>
    <w:rsid w:val="00396E14"/>
  </w:style>
  <w:style w:type="character" w:styleId="Hyperlink">
    <w:name w:val="Hyperlink"/>
    <w:uiPriority w:val="99"/>
    <w:unhideWhenUsed/>
    <w:rsid w:val="00396E14"/>
    <w:rPr>
      <w:color w:val="0000FF"/>
      <w:u w:val="single"/>
    </w:rPr>
  </w:style>
  <w:style w:type="character" w:customStyle="1" w:styleId="apple-converted-space">
    <w:name w:val="apple-converted-space"/>
    <w:basedOn w:val="DefaultParagraphFont"/>
    <w:rsid w:val="00396E14"/>
  </w:style>
  <w:style w:type="paragraph" w:customStyle="1" w:styleId="NumberedList">
    <w:name w:val="Numbered List"/>
    <w:basedOn w:val="Normal"/>
    <w:uiPriority w:val="99"/>
    <w:qFormat/>
    <w:rsid w:val="00396E14"/>
    <w:pPr>
      <w:numPr>
        <w:numId w:val="12"/>
      </w:numPr>
      <w:spacing w:before="120"/>
    </w:pPr>
    <w:rPr>
      <w:rFonts w:eastAsia="Calibri"/>
      <w:szCs w:val="22"/>
    </w:rPr>
  </w:style>
  <w:style w:type="paragraph" w:customStyle="1" w:styleId="ReferenceText">
    <w:name w:val="Reference Text"/>
    <w:basedOn w:val="Normal"/>
    <w:uiPriority w:val="99"/>
    <w:qFormat/>
    <w:rsid w:val="00396E14"/>
    <w:pPr>
      <w:spacing w:before="120"/>
      <w:ind w:left="720" w:hanging="720"/>
    </w:pPr>
    <w:rPr>
      <w:rFonts w:eastAsiaTheme="minorHAnsi" w:cstheme="minorBidi"/>
      <w:szCs w:val="22"/>
    </w:rPr>
  </w:style>
  <w:style w:type="paragraph" w:styleId="Title">
    <w:name w:val="Title"/>
    <w:basedOn w:val="Normal"/>
    <w:next w:val="Normal"/>
    <w:link w:val="TitleChar"/>
    <w:qFormat/>
    <w:rsid w:val="00396E14"/>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396E14"/>
    <w:rPr>
      <w:rFonts w:ascii="Times New Roman" w:eastAsiaTheme="majorEastAsia" w:hAnsi="Times New Roman" w:cstheme="majorBidi"/>
      <w:color w:val="1F4E79" w:themeColor="accent1" w:themeShade="80"/>
      <w:spacing w:val="5"/>
      <w:kern w:val="28"/>
      <w:sz w:val="52"/>
      <w:szCs w:val="52"/>
    </w:rPr>
  </w:style>
  <w:style w:type="paragraph" w:styleId="BalloonText">
    <w:name w:val="Balloon Text"/>
    <w:basedOn w:val="Normal"/>
    <w:link w:val="BalloonTextChar"/>
    <w:rsid w:val="00396E14"/>
    <w:rPr>
      <w:rFonts w:ascii="Tahoma" w:hAnsi="Tahoma" w:cs="Tahoma"/>
      <w:sz w:val="16"/>
      <w:szCs w:val="16"/>
    </w:rPr>
  </w:style>
  <w:style w:type="character" w:customStyle="1" w:styleId="BalloonTextChar">
    <w:name w:val="Balloon Text Char"/>
    <w:basedOn w:val="DefaultParagraphFont"/>
    <w:link w:val="BalloonText"/>
    <w:rsid w:val="00396E14"/>
    <w:rPr>
      <w:rFonts w:ascii="Tahoma" w:eastAsia="Times New Roman" w:hAnsi="Tahoma" w:cs="Tahoma"/>
      <w:sz w:val="16"/>
      <w:szCs w:val="16"/>
    </w:rPr>
  </w:style>
  <w:style w:type="paragraph" w:customStyle="1" w:styleId="BulletedList">
    <w:name w:val="Bulleted List"/>
    <w:basedOn w:val="Normal"/>
    <w:qFormat/>
    <w:rsid w:val="00396E14"/>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E14"/>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96E14"/>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396E14"/>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396E14"/>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96E14"/>
    <w:pPr>
      <w:tabs>
        <w:tab w:val="center" w:pos="4320"/>
        <w:tab w:val="right" w:pos="8640"/>
      </w:tabs>
    </w:pPr>
  </w:style>
  <w:style w:type="character" w:customStyle="1" w:styleId="HeaderChar">
    <w:name w:val="Header Char"/>
    <w:basedOn w:val="DefaultParagraphFont"/>
    <w:link w:val="Header"/>
    <w:rsid w:val="0029717A"/>
    <w:rPr>
      <w:rFonts w:ascii="Times New Roman" w:eastAsia="Times New Roman" w:hAnsi="Times New Roman" w:cs="Times New Roman"/>
      <w:sz w:val="24"/>
      <w:szCs w:val="24"/>
    </w:rPr>
  </w:style>
  <w:style w:type="paragraph" w:styleId="Footer">
    <w:name w:val="footer"/>
    <w:basedOn w:val="Normal"/>
    <w:link w:val="FooterChar"/>
    <w:rsid w:val="00396E14"/>
    <w:pPr>
      <w:tabs>
        <w:tab w:val="center" w:pos="4680"/>
        <w:tab w:val="right" w:pos="9360"/>
      </w:tabs>
    </w:pPr>
  </w:style>
  <w:style w:type="character" w:customStyle="1" w:styleId="FooterChar">
    <w:name w:val="Footer Char"/>
    <w:basedOn w:val="DefaultParagraphFont"/>
    <w:link w:val="Footer"/>
    <w:rsid w:val="00396E14"/>
    <w:rPr>
      <w:rFonts w:ascii="Times New Roman" w:eastAsia="Times New Roman" w:hAnsi="Times New Roman" w:cs="Times New Roman"/>
      <w:sz w:val="24"/>
      <w:szCs w:val="24"/>
    </w:rPr>
  </w:style>
  <w:style w:type="paragraph" w:styleId="ListParagraph">
    <w:name w:val="List Paragraph"/>
    <w:basedOn w:val="Normal"/>
    <w:uiPriority w:val="34"/>
    <w:qFormat/>
    <w:rsid w:val="00396E14"/>
    <w:rPr>
      <w:rFonts w:eastAsia="Calibri"/>
      <w:szCs w:val="22"/>
    </w:rPr>
  </w:style>
  <w:style w:type="character" w:customStyle="1" w:styleId="Heading1Char">
    <w:name w:val="Heading 1 Char"/>
    <w:basedOn w:val="DefaultParagraphFont"/>
    <w:link w:val="Heading1"/>
    <w:rsid w:val="00396E14"/>
    <w:rPr>
      <w:rFonts w:ascii="Times New Roman" w:eastAsiaTheme="majorEastAsia" w:hAnsi="Times New Roman" w:cstheme="majorBidi"/>
      <w:b/>
      <w:bCs/>
      <w:color w:val="2E74B5" w:themeColor="accent1" w:themeShade="BF"/>
      <w:sz w:val="28"/>
      <w:szCs w:val="28"/>
    </w:rPr>
  </w:style>
  <w:style w:type="character" w:customStyle="1" w:styleId="Heading2Char">
    <w:name w:val="Heading 2 Char"/>
    <w:link w:val="Heading2"/>
    <w:rsid w:val="00396E14"/>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396E14"/>
    <w:rPr>
      <w:rFonts w:ascii="Times New Roman" w:eastAsiaTheme="majorEastAsia" w:hAnsi="Times New Roman" w:cstheme="majorBidi"/>
      <w:color w:val="1F4E79" w:themeColor="accent1" w:themeShade="80"/>
      <w:sz w:val="24"/>
      <w:szCs w:val="24"/>
    </w:rPr>
  </w:style>
  <w:style w:type="character" w:styleId="PageNumber">
    <w:name w:val="page number"/>
    <w:basedOn w:val="DefaultParagraphFont"/>
    <w:rsid w:val="00396E14"/>
  </w:style>
  <w:style w:type="character" w:styleId="Hyperlink">
    <w:name w:val="Hyperlink"/>
    <w:uiPriority w:val="99"/>
    <w:unhideWhenUsed/>
    <w:rsid w:val="00396E14"/>
    <w:rPr>
      <w:color w:val="0000FF"/>
      <w:u w:val="single"/>
    </w:rPr>
  </w:style>
  <w:style w:type="character" w:customStyle="1" w:styleId="apple-converted-space">
    <w:name w:val="apple-converted-space"/>
    <w:basedOn w:val="DefaultParagraphFont"/>
    <w:rsid w:val="00396E14"/>
  </w:style>
  <w:style w:type="paragraph" w:customStyle="1" w:styleId="NumberedList">
    <w:name w:val="Numbered List"/>
    <w:basedOn w:val="Normal"/>
    <w:uiPriority w:val="99"/>
    <w:qFormat/>
    <w:rsid w:val="00396E14"/>
    <w:pPr>
      <w:numPr>
        <w:numId w:val="12"/>
      </w:numPr>
      <w:spacing w:before="120"/>
    </w:pPr>
    <w:rPr>
      <w:rFonts w:eastAsia="Calibri"/>
      <w:szCs w:val="22"/>
    </w:rPr>
  </w:style>
  <w:style w:type="paragraph" w:customStyle="1" w:styleId="ReferenceText">
    <w:name w:val="Reference Text"/>
    <w:basedOn w:val="Normal"/>
    <w:uiPriority w:val="99"/>
    <w:qFormat/>
    <w:rsid w:val="00396E14"/>
    <w:pPr>
      <w:spacing w:before="120"/>
      <w:ind w:left="720" w:hanging="720"/>
    </w:pPr>
    <w:rPr>
      <w:rFonts w:eastAsiaTheme="minorHAnsi" w:cstheme="minorBidi"/>
      <w:szCs w:val="22"/>
    </w:rPr>
  </w:style>
  <w:style w:type="paragraph" w:styleId="Title">
    <w:name w:val="Title"/>
    <w:basedOn w:val="Normal"/>
    <w:next w:val="Normal"/>
    <w:link w:val="TitleChar"/>
    <w:qFormat/>
    <w:rsid w:val="00396E14"/>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396E14"/>
    <w:rPr>
      <w:rFonts w:ascii="Times New Roman" w:eastAsiaTheme="majorEastAsia" w:hAnsi="Times New Roman" w:cstheme="majorBidi"/>
      <w:color w:val="1F4E79" w:themeColor="accent1" w:themeShade="80"/>
      <w:spacing w:val="5"/>
      <w:kern w:val="28"/>
      <w:sz w:val="52"/>
      <w:szCs w:val="52"/>
    </w:rPr>
  </w:style>
  <w:style w:type="paragraph" w:styleId="BalloonText">
    <w:name w:val="Balloon Text"/>
    <w:basedOn w:val="Normal"/>
    <w:link w:val="BalloonTextChar"/>
    <w:rsid w:val="00396E14"/>
    <w:rPr>
      <w:rFonts w:ascii="Tahoma" w:hAnsi="Tahoma" w:cs="Tahoma"/>
      <w:sz w:val="16"/>
      <w:szCs w:val="16"/>
    </w:rPr>
  </w:style>
  <w:style w:type="character" w:customStyle="1" w:styleId="BalloonTextChar">
    <w:name w:val="Balloon Text Char"/>
    <w:basedOn w:val="DefaultParagraphFont"/>
    <w:link w:val="BalloonText"/>
    <w:rsid w:val="00396E14"/>
    <w:rPr>
      <w:rFonts w:ascii="Tahoma" w:eastAsia="Times New Roman" w:hAnsi="Tahoma" w:cs="Tahoma"/>
      <w:sz w:val="16"/>
      <w:szCs w:val="16"/>
    </w:rPr>
  </w:style>
  <w:style w:type="paragraph" w:customStyle="1" w:styleId="BulletedList">
    <w:name w:val="Bulleted List"/>
    <w:basedOn w:val="Normal"/>
    <w:qFormat/>
    <w:rsid w:val="00396E14"/>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College Word template</Template>
  <TotalTime>0</TotalTime>
  <Pages>1</Pages>
  <Words>148</Words>
  <Characters>844</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 Cooper</dc:creator>
  <cp:lastModifiedBy>SageUser</cp:lastModifiedBy>
  <cp:revision>2</cp:revision>
  <dcterms:created xsi:type="dcterms:W3CDTF">2017-03-08T19:57:00Z</dcterms:created>
  <dcterms:modified xsi:type="dcterms:W3CDTF">2017-03-08T19:57:00Z</dcterms:modified>
</cp:coreProperties>
</file>