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A" w:rsidRPr="0029717A" w:rsidRDefault="0029717A" w:rsidP="00FE418F">
      <w:pPr>
        <w:pStyle w:val="Title"/>
        <w:spacing w:line="276" w:lineRule="auto"/>
        <w:jc w:val="both"/>
      </w:pPr>
      <w:r w:rsidRPr="0029717A">
        <w:t>Chapter 1: Research, Biases in Thinking, and the Role of Theories</w:t>
      </w:r>
    </w:p>
    <w:p w:rsidR="0029717A" w:rsidRDefault="0029717A" w:rsidP="00FE418F">
      <w:pPr>
        <w:pStyle w:val="Heading1"/>
        <w:spacing w:line="360" w:lineRule="auto"/>
        <w:jc w:val="both"/>
      </w:pPr>
      <w:r w:rsidRPr="0029717A">
        <w:t>Discussion Questions</w:t>
      </w:r>
    </w:p>
    <w:p w:rsidR="0029717A" w:rsidRDefault="003426C8" w:rsidP="00FE418F">
      <w:pPr>
        <w:pStyle w:val="ListParagraph"/>
        <w:spacing w:line="360" w:lineRule="auto"/>
        <w:ind w:left="720" w:hanging="360"/>
        <w:jc w:val="both"/>
        <w:rPr>
          <w:szCs w:val="24"/>
        </w:rPr>
      </w:pPr>
      <w:r>
        <w:rPr>
          <w:szCs w:val="24"/>
        </w:rPr>
        <w:t>1.</w:t>
      </w:r>
      <w:r>
        <w:rPr>
          <w:szCs w:val="24"/>
        </w:rPr>
        <w:tab/>
      </w:r>
      <w:r w:rsidR="0029717A">
        <w:rPr>
          <w:szCs w:val="24"/>
        </w:rPr>
        <w:t>Discuss the reasons why humans are limited information processors. Why is this important for humans? How does this</w:t>
      </w:r>
      <w:r w:rsidR="000C020F">
        <w:rPr>
          <w:szCs w:val="24"/>
        </w:rPr>
        <w:t xml:space="preserve"> lead to schemas and heuristics, including the representativeness and availability heuristics? How do these heuristics help us survive and understand our world?</w:t>
      </w:r>
    </w:p>
    <w:p w:rsidR="000C020F" w:rsidRDefault="003426C8" w:rsidP="00FE418F">
      <w:pPr>
        <w:pStyle w:val="ListParagraph"/>
        <w:spacing w:line="360" w:lineRule="auto"/>
        <w:ind w:left="720" w:hanging="360"/>
        <w:jc w:val="both"/>
        <w:rPr>
          <w:szCs w:val="24"/>
        </w:rPr>
      </w:pPr>
      <w:r>
        <w:rPr>
          <w:szCs w:val="24"/>
        </w:rPr>
        <w:t>2.</w:t>
      </w:r>
      <w:r>
        <w:rPr>
          <w:szCs w:val="24"/>
        </w:rPr>
        <w:tab/>
      </w:r>
      <w:r w:rsidR="000C020F">
        <w:rPr>
          <w:szCs w:val="24"/>
        </w:rPr>
        <w:t>Discuss examples of how you or others have made decisions are conclusions based on the availability and representativeness heuristics? Were these decisions or conclusions correct? Why or why not?</w:t>
      </w:r>
    </w:p>
    <w:p w:rsidR="000C020F" w:rsidRDefault="003426C8" w:rsidP="00FE418F">
      <w:pPr>
        <w:pStyle w:val="ListParagraph"/>
        <w:spacing w:line="360" w:lineRule="auto"/>
        <w:ind w:left="720" w:hanging="360"/>
        <w:jc w:val="both"/>
        <w:rPr>
          <w:szCs w:val="24"/>
        </w:rPr>
      </w:pPr>
      <w:r>
        <w:rPr>
          <w:szCs w:val="24"/>
        </w:rPr>
        <w:t>3.</w:t>
      </w:r>
      <w:r>
        <w:rPr>
          <w:szCs w:val="24"/>
        </w:rPr>
        <w:tab/>
      </w:r>
      <w:r w:rsidR="001430D2">
        <w:rPr>
          <w:szCs w:val="24"/>
        </w:rPr>
        <w:t>Results of the Reproducibility Project found that 70% of social psychology studies and 40% of cognitive psychology studies that were replicated failed to find the same results as the original study. What factors discussed in the text and in class may explain why the results failed to replicate?</w:t>
      </w:r>
    </w:p>
    <w:p w:rsidR="001430D2" w:rsidRPr="0029717A" w:rsidRDefault="003426C8" w:rsidP="00FE418F">
      <w:pPr>
        <w:pStyle w:val="ListParagraph"/>
        <w:spacing w:line="360" w:lineRule="auto"/>
        <w:ind w:left="720" w:hanging="360"/>
        <w:jc w:val="both"/>
        <w:rPr>
          <w:szCs w:val="24"/>
        </w:rPr>
      </w:pPr>
      <w:bookmarkStart w:id="0" w:name="_GoBack"/>
      <w:r w:rsidRPr="0029717A">
        <w:rPr>
          <w:szCs w:val="24"/>
        </w:rPr>
        <w:t>4.</w:t>
      </w:r>
      <w:r w:rsidRPr="0029717A">
        <w:rPr>
          <w:szCs w:val="24"/>
        </w:rPr>
        <w:tab/>
      </w:r>
      <w:r w:rsidR="001430D2">
        <w:rPr>
          <w:szCs w:val="24"/>
        </w:rPr>
        <w:t>People that have never taken a research methods class are often unfamiliar with the definition of a theory, hypothesis, and a law. How does someone who has not taken this course or read this chapter define these concepts? How would you explain them to someone who is unfamiliar with the chapter?</w:t>
      </w:r>
      <w:bookmarkEnd w:id="0"/>
    </w:p>
    <w:sectPr w:rsidR="001430D2" w:rsidRPr="0029717A" w:rsidSect="00FE418F">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4E7" w:rsidRDefault="001744E7" w:rsidP="0029717A">
      <w:r>
        <w:separator/>
      </w:r>
    </w:p>
  </w:endnote>
  <w:endnote w:type="continuationSeparator" w:id="0">
    <w:p w:rsidR="001744E7" w:rsidRDefault="001744E7" w:rsidP="0029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4E7" w:rsidRDefault="001744E7" w:rsidP="0029717A">
      <w:r>
        <w:separator/>
      </w:r>
    </w:p>
  </w:footnote>
  <w:footnote w:type="continuationSeparator" w:id="0">
    <w:p w:rsidR="001744E7" w:rsidRDefault="001744E7" w:rsidP="0029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6C8" w:rsidRPr="003426C8" w:rsidRDefault="003426C8" w:rsidP="003426C8">
    <w:pPr>
      <w:pStyle w:val="Header"/>
      <w:jc w:val="right"/>
    </w:pPr>
    <w:r w:rsidRPr="003426C8">
      <w:t>Instructor Resource</w:t>
    </w:r>
  </w:p>
  <w:p w:rsidR="003426C8" w:rsidRPr="003426C8" w:rsidRDefault="003426C8" w:rsidP="003426C8">
    <w:pPr>
      <w:pStyle w:val="Header"/>
      <w:jc w:val="right"/>
    </w:pPr>
    <w:r w:rsidRPr="003426C8">
      <w:t xml:space="preserve">Devlin, </w:t>
    </w:r>
    <w:r w:rsidRPr="003426C8">
      <w:rPr>
        <w:i/>
      </w:rPr>
      <w:t xml:space="preserve">The Research Experience, </w:t>
    </w:r>
    <w:r w:rsidRPr="00FE418F">
      <w:rPr>
        <w:i/>
      </w:rPr>
      <w:t>1e</w:t>
    </w:r>
  </w:p>
  <w:p w:rsidR="0029717A" w:rsidRPr="00FE418F" w:rsidRDefault="003426C8" w:rsidP="00FE418F">
    <w:pPr>
      <w:pStyle w:val="Header"/>
      <w:jc w:val="right"/>
      <w:rPr>
        <w:rFonts w:cstheme="minorBidi"/>
      </w:rPr>
    </w:pPr>
    <w:r w:rsidRPr="003426C8">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C223DD"/>
    <w:multiLevelType w:val="hybridMultilevel"/>
    <w:tmpl w:val="3580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8"/>
  </w:num>
  <w:num w:numId="5">
    <w:abstractNumId w:val="6"/>
  </w:num>
  <w:num w:numId="6">
    <w:abstractNumId w:val="7"/>
  </w:num>
  <w:num w:numId="7">
    <w:abstractNumId w:val="4"/>
  </w:num>
  <w:num w:numId="8">
    <w:abstractNumId w:val="2"/>
  </w:num>
  <w:num w:numId="9">
    <w:abstractNumId w:val="1"/>
  </w:num>
  <w:num w:numId="10">
    <w:abstractNumId w:val="0"/>
  </w:num>
  <w:num w:numId="11">
    <w:abstractNumId w:val="3"/>
  </w:num>
  <w:num w:numId="12">
    <w:abstractNumId w:val="10"/>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linkStyl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YxNTC2MDMzMDQ2MDBV0lEKTi0uzszPAykwrAUArzqvQiwAAAA="/>
  </w:docVars>
  <w:rsids>
    <w:rsidRoot w:val="0029717A"/>
    <w:rsid w:val="000C020F"/>
    <w:rsid w:val="001430D2"/>
    <w:rsid w:val="001744E7"/>
    <w:rsid w:val="0029717A"/>
    <w:rsid w:val="002D4E54"/>
    <w:rsid w:val="003426C8"/>
    <w:rsid w:val="00C764E9"/>
    <w:rsid w:val="00D42BAF"/>
    <w:rsid w:val="00DA6CBA"/>
    <w:rsid w:val="00DD30ED"/>
    <w:rsid w:val="00FE418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BA"/>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A6CBA"/>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A6CBA"/>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A6CBA"/>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6CBA"/>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A6CBA"/>
    <w:pPr>
      <w:tabs>
        <w:tab w:val="center" w:pos="4680"/>
        <w:tab w:val="right" w:pos="9360"/>
      </w:tabs>
    </w:pPr>
  </w:style>
  <w:style w:type="character" w:customStyle="1" w:styleId="FooterChar">
    <w:name w:val="Footer Char"/>
    <w:basedOn w:val="DefaultParagraphFont"/>
    <w:link w:val="Footer"/>
    <w:rsid w:val="00DA6CBA"/>
    <w:rPr>
      <w:rFonts w:ascii="Times New Roman" w:eastAsia="Times New Roman" w:hAnsi="Times New Roman" w:cs="Times New Roman"/>
      <w:sz w:val="24"/>
      <w:szCs w:val="24"/>
    </w:rPr>
  </w:style>
  <w:style w:type="paragraph" w:styleId="ListParagraph">
    <w:name w:val="List Paragraph"/>
    <w:basedOn w:val="Normal"/>
    <w:uiPriority w:val="34"/>
    <w:qFormat/>
    <w:rsid w:val="00DA6CBA"/>
    <w:rPr>
      <w:rFonts w:eastAsia="Calibri"/>
      <w:szCs w:val="22"/>
    </w:rPr>
  </w:style>
  <w:style w:type="paragraph" w:styleId="BalloonText">
    <w:name w:val="Balloon Text"/>
    <w:basedOn w:val="Normal"/>
    <w:link w:val="BalloonTextChar"/>
    <w:rsid w:val="00DA6CBA"/>
    <w:rPr>
      <w:rFonts w:ascii="Tahoma" w:hAnsi="Tahoma" w:cs="Tahoma"/>
      <w:sz w:val="16"/>
      <w:szCs w:val="16"/>
    </w:rPr>
  </w:style>
  <w:style w:type="character" w:customStyle="1" w:styleId="BalloonTextChar">
    <w:name w:val="Balloon Text Char"/>
    <w:basedOn w:val="DefaultParagraphFont"/>
    <w:link w:val="BalloonText"/>
    <w:rsid w:val="00DA6CBA"/>
    <w:rPr>
      <w:rFonts w:ascii="Tahoma" w:eastAsia="Times New Roman" w:hAnsi="Tahoma" w:cs="Tahoma"/>
      <w:sz w:val="16"/>
      <w:szCs w:val="16"/>
    </w:rPr>
  </w:style>
  <w:style w:type="character" w:customStyle="1" w:styleId="Heading1Char">
    <w:name w:val="Heading 1 Char"/>
    <w:basedOn w:val="DefaultParagraphFont"/>
    <w:link w:val="Heading1"/>
    <w:rsid w:val="00DA6CBA"/>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A6CBA"/>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A6CBA"/>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A6CBA"/>
  </w:style>
  <w:style w:type="character" w:styleId="Hyperlink">
    <w:name w:val="Hyperlink"/>
    <w:uiPriority w:val="99"/>
    <w:unhideWhenUsed/>
    <w:rsid w:val="00DA6CBA"/>
    <w:rPr>
      <w:color w:val="0000FF"/>
      <w:u w:val="single"/>
    </w:rPr>
  </w:style>
  <w:style w:type="character" w:customStyle="1" w:styleId="apple-converted-space">
    <w:name w:val="apple-converted-space"/>
    <w:basedOn w:val="DefaultParagraphFont"/>
    <w:rsid w:val="00DA6CBA"/>
  </w:style>
  <w:style w:type="paragraph" w:customStyle="1" w:styleId="NumberedList">
    <w:name w:val="Numbered List"/>
    <w:basedOn w:val="Normal"/>
    <w:uiPriority w:val="99"/>
    <w:qFormat/>
    <w:rsid w:val="00DA6CBA"/>
    <w:pPr>
      <w:numPr>
        <w:numId w:val="12"/>
      </w:numPr>
      <w:spacing w:before="120"/>
    </w:pPr>
    <w:rPr>
      <w:rFonts w:eastAsia="Calibri"/>
      <w:szCs w:val="22"/>
    </w:rPr>
  </w:style>
  <w:style w:type="paragraph" w:customStyle="1" w:styleId="ReferenceText">
    <w:name w:val="Reference Text"/>
    <w:basedOn w:val="Normal"/>
    <w:uiPriority w:val="99"/>
    <w:qFormat/>
    <w:rsid w:val="00DA6CBA"/>
    <w:pPr>
      <w:spacing w:before="120"/>
      <w:ind w:left="720" w:hanging="720"/>
    </w:pPr>
    <w:rPr>
      <w:rFonts w:eastAsiaTheme="minorHAnsi" w:cstheme="minorBidi"/>
      <w:szCs w:val="22"/>
    </w:rPr>
  </w:style>
  <w:style w:type="paragraph" w:styleId="Title">
    <w:name w:val="Title"/>
    <w:basedOn w:val="Normal"/>
    <w:next w:val="Normal"/>
    <w:link w:val="TitleChar"/>
    <w:qFormat/>
    <w:rsid w:val="00DA6CBA"/>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A6CBA"/>
    <w:rPr>
      <w:rFonts w:ascii="Times New Roman" w:eastAsiaTheme="majorEastAsia" w:hAnsi="Times New Roman" w:cstheme="majorBidi"/>
      <w:color w:val="1F4E79" w:themeColor="accent1" w:themeShade="80"/>
      <w:spacing w:val="5"/>
      <w:kern w:val="28"/>
      <w:sz w:val="52"/>
      <w:szCs w:val="52"/>
    </w:rPr>
  </w:style>
  <w:style w:type="paragraph" w:customStyle="1" w:styleId="BulletedList">
    <w:name w:val="Bulleted List"/>
    <w:basedOn w:val="Normal"/>
    <w:qFormat/>
    <w:rsid w:val="00DA6CBA"/>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BA"/>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A6CBA"/>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DA6CBA"/>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A6CBA"/>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6CBA"/>
    <w:pPr>
      <w:tabs>
        <w:tab w:val="center" w:pos="4320"/>
        <w:tab w:val="right" w:pos="8640"/>
      </w:tabs>
    </w:pPr>
  </w:style>
  <w:style w:type="character" w:customStyle="1" w:styleId="HeaderChar">
    <w:name w:val="Header Char"/>
    <w:basedOn w:val="DefaultParagraphFont"/>
    <w:link w:val="Header"/>
    <w:rsid w:val="0029717A"/>
    <w:rPr>
      <w:rFonts w:ascii="Times New Roman" w:eastAsia="Times New Roman" w:hAnsi="Times New Roman" w:cs="Times New Roman"/>
      <w:sz w:val="24"/>
      <w:szCs w:val="24"/>
    </w:rPr>
  </w:style>
  <w:style w:type="paragraph" w:styleId="Footer">
    <w:name w:val="footer"/>
    <w:basedOn w:val="Normal"/>
    <w:link w:val="FooterChar"/>
    <w:rsid w:val="00DA6CBA"/>
    <w:pPr>
      <w:tabs>
        <w:tab w:val="center" w:pos="4680"/>
        <w:tab w:val="right" w:pos="9360"/>
      </w:tabs>
    </w:pPr>
  </w:style>
  <w:style w:type="character" w:customStyle="1" w:styleId="FooterChar">
    <w:name w:val="Footer Char"/>
    <w:basedOn w:val="DefaultParagraphFont"/>
    <w:link w:val="Footer"/>
    <w:rsid w:val="00DA6CBA"/>
    <w:rPr>
      <w:rFonts w:ascii="Times New Roman" w:eastAsia="Times New Roman" w:hAnsi="Times New Roman" w:cs="Times New Roman"/>
      <w:sz w:val="24"/>
      <w:szCs w:val="24"/>
    </w:rPr>
  </w:style>
  <w:style w:type="paragraph" w:styleId="ListParagraph">
    <w:name w:val="List Paragraph"/>
    <w:basedOn w:val="Normal"/>
    <w:uiPriority w:val="34"/>
    <w:qFormat/>
    <w:rsid w:val="00DA6CBA"/>
    <w:rPr>
      <w:rFonts w:eastAsia="Calibri"/>
      <w:szCs w:val="22"/>
    </w:rPr>
  </w:style>
  <w:style w:type="paragraph" w:styleId="BalloonText">
    <w:name w:val="Balloon Text"/>
    <w:basedOn w:val="Normal"/>
    <w:link w:val="BalloonTextChar"/>
    <w:rsid w:val="00DA6CBA"/>
    <w:rPr>
      <w:rFonts w:ascii="Tahoma" w:hAnsi="Tahoma" w:cs="Tahoma"/>
      <w:sz w:val="16"/>
      <w:szCs w:val="16"/>
    </w:rPr>
  </w:style>
  <w:style w:type="character" w:customStyle="1" w:styleId="BalloonTextChar">
    <w:name w:val="Balloon Text Char"/>
    <w:basedOn w:val="DefaultParagraphFont"/>
    <w:link w:val="BalloonText"/>
    <w:rsid w:val="00DA6CBA"/>
    <w:rPr>
      <w:rFonts w:ascii="Tahoma" w:eastAsia="Times New Roman" w:hAnsi="Tahoma" w:cs="Tahoma"/>
      <w:sz w:val="16"/>
      <w:szCs w:val="16"/>
    </w:rPr>
  </w:style>
  <w:style w:type="character" w:customStyle="1" w:styleId="Heading1Char">
    <w:name w:val="Heading 1 Char"/>
    <w:basedOn w:val="DefaultParagraphFont"/>
    <w:link w:val="Heading1"/>
    <w:rsid w:val="00DA6CBA"/>
    <w:rPr>
      <w:rFonts w:ascii="Times New Roman" w:eastAsiaTheme="majorEastAsia" w:hAnsi="Times New Roman" w:cstheme="majorBidi"/>
      <w:b/>
      <w:bCs/>
      <w:color w:val="2E74B5" w:themeColor="accent1" w:themeShade="BF"/>
      <w:sz w:val="28"/>
      <w:szCs w:val="28"/>
    </w:rPr>
  </w:style>
  <w:style w:type="character" w:customStyle="1" w:styleId="Heading2Char">
    <w:name w:val="Heading 2 Char"/>
    <w:link w:val="Heading2"/>
    <w:rsid w:val="00DA6CBA"/>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A6CBA"/>
    <w:rPr>
      <w:rFonts w:ascii="Times New Roman" w:eastAsiaTheme="majorEastAsia" w:hAnsi="Times New Roman" w:cstheme="majorBidi"/>
      <w:color w:val="1F4E79" w:themeColor="accent1" w:themeShade="80"/>
      <w:sz w:val="24"/>
      <w:szCs w:val="24"/>
    </w:rPr>
  </w:style>
  <w:style w:type="character" w:styleId="PageNumber">
    <w:name w:val="page number"/>
    <w:basedOn w:val="DefaultParagraphFont"/>
    <w:rsid w:val="00DA6CBA"/>
  </w:style>
  <w:style w:type="character" w:styleId="Hyperlink">
    <w:name w:val="Hyperlink"/>
    <w:uiPriority w:val="99"/>
    <w:unhideWhenUsed/>
    <w:rsid w:val="00DA6CBA"/>
    <w:rPr>
      <w:color w:val="0000FF"/>
      <w:u w:val="single"/>
    </w:rPr>
  </w:style>
  <w:style w:type="character" w:customStyle="1" w:styleId="apple-converted-space">
    <w:name w:val="apple-converted-space"/>
    <w:basedOn w:val="DefaultParagraphFont"/>
    <w:rsid w:val="00DA6CBA"/>
  </w:style>
  <w:style w:type="paragraph" w:customStyle="1" w:styleId="NumberedList">
    <w:name w:val="Numbered List"/>
    <w:basedOn w:val="Normal"/>
    <w:uiPriority w:val="99"/>
    <w:qFormat/>
    <w:rsid w:val="00DA6CBA"/>
    <w:pPr>
      <w:numPr>
        <w:numId w:val="12"/>
      </w:numPr>
      <w:spacing w:before="120"/>
    </w:pPr>
    <w:rPr>
      <w:rFonts w:eastAsia="Calibri"/>
      <w:szCs w:val="22"/>
    </w:rPr>
  </w:style>
  <w:style w:type="paragraph" w:customStyle="1" w:styleId="ReferenceText">
    <w:name w:val="Reference Text"/>
    <w:basedOn w:val="Normal"/>
    <w:uiPriority w:val="99"/>
    <w:qFormat/>
    <w:rsid w:val="00DA6CBA"/>
    <w:pPr>
      <w:spacing w:before="120"/>
      <w:ind w:left="720" w:hanging="720"/>
    </w:pPr>
    <w:rPr>
      <w:rFonts w:eastAsiaTheme="minorHAnsi" w:cstheme="minorBidi"/>
      <w:szCs w:val="22"/>
    </w:rPr>
  </w:style>
  <w:style w:type="paragraph" w:styleId="Title">
    <w:name w:val="Title"/>
    <w:basedOn w:val="Normal"/>
    <w:next w:val="Normal"/>
    <w:link w:val="TitleChar"/>
    <w:qFormat/>
    <w:rsid w:val="00DA6CBA"/>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DA6CBA"/>
    <w:rPr>
      <w:rFonts w:ascii="Times New Roman" w:eastAsiaTheme="majorEastAsia" w:hAnsi="Times New Roman" w:cstheme="majorBidi"/>
      <w:color w:val="1F4E79" w:themeColor="accent1" w:themeShade="80"/>
      <w:spacing w:val="5"/>
      <w:kern w:val="28"/>
      <w:sz w:val="52"/>
      <w:szCs w:val="52"/>
    </w:rPr>
  </w:style>
  <w:style w:type="paragraph" w:customStyle="1" w:styleId="BulletedList">
    <w:name w:val="Bulleted List"/>
    <w:basedOn w:val="Normal"/>
    <w:qFormat/>
    <w:rsid w:val="00DA6CBA"/>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6C887-5202-44C4-B693-FB6F02856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Cooper</dc:creator>
  <cp:lastModifiedBy>SageUser</cp:lastModifiedBy>
  <cp:revision>2</cp:revision>
  <dcterms:created xsi:type="dcterms:W3CDTF">2017-03-08T19:57:00Z</dcterms:created>
  <dcterms:modified xsi:type="dcterms:W3CDTF">2017-03-08T19:57:00Z</dcterms:modified>
</cp:coreProperties>
</file>